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284" w:rsidRPr="00767643" w:rsidRDefault="00BF3F7F" w:rsidP="00D3028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Договор </w:t>
      </w:r>
      <w:r w:rsidR="00D30284" w:rsidRPr="00767643">
        <w:rPr>
          <w:rFonts w:ascii="Tahoma" w:hAnsi="Tahoma" w:cs="Tahoma"/>
          <w:b/>
          <w:bCs/>
          <w:szCs w:val="20"/>
        </w:rPr>
        <w:t xml:space="preserve">на оказание </w:t>
      </w:r>
      <w:r w:rsidR="00D30284">
        <w:rPr>
          <w:rFonts w:ascii="Tahoma" w:hAnsi="Tahoma" w:cs="Tahoma"/>
          <w:b/>
          <w:bCs/>
          <w:szCs w:val="20"/>
        </w:rPr>
        <w:t>охранных</w:t>
      </w:r>
      <w:r w:rsidR="00D30284" w:rsidRPr="00767643">
        <w:rPr>
          <w:rFonts w:ascii="Tahoma" w:hAnsi="Tahoma" w:cs="Tahoma"/>
          <w:b/>
          <w:bCs/>
          <w:szCs w:val="20"/>
        </w:rPr>
        <w:t xml:space="preserve"> услуг </w:t>
      </w:r>
    </w:p>
    <w:p w:rsidR="00D30284" w:rsidRPr="00767643" w:rsidRDefault="00D30284" w:rsidP="00D302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30284" w:rsidRPr="00767643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г. Киров</w:t>
      </w:r>
      <w:r w:rsidRPr="005347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 xml:space="preserve">   «___»_____________202</w:t>
      </w:r>
      <w:r w:rsidR="00BF3F7F">
        <w:rPr>
          <w:rFonts w:ascii="Tahoma" w:hAnsi="Tahoma" w:cs="Tahoma"/>
          <w:szCs w:val="20"/>
        </w:rPr>
        <w:t xml:space="preserve">  </w:t>
      </w:r>
      <w:r w:rsidRPr="00767643">
        <w:rPr>
          <w:rFonts w:ascii="Tahoma" w:hAnsi="Tahoma" w:cs="Tahoma"/>
          <w:szCs w:val="20"/>
        </w:rPr>
        <w:t xml:space="preserve"> г.</w:t>
      </w:r>
    </w:p>
    <w:p w:rsidR="00D30284" w:rsidRPr="00767643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30284" w:rsidRPr="00767643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30284" w:rsidRPr="00767643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67643">
        <w:rPr>
          <w:rFonts w:ascii="Tahoma" w:hAnsi="Tahoma" w:cs="Tahoma"/>
          <w:b/>
          <w:bCs/>
          <w:szCs w:val="20"/>
        </w:rPr>
        <w:t xml:space="preserve"> </w:t>
      </w:r>
      <w:r>
        <w:rPr>
          <w:rFonts w:ascii="Tahoma" w:hAnsi="Tahoma" w:cs="Tahoma"/>
          <w:b/>
          <w:bCs/>
          <w:szCs w:val="20"/>
        </w:rPr>
        <w:t xml:space="preserve">       </w:t>
      </w:r>
      <w:r w:rsidRPr="00767643">
        <w:rPr>
          <w:rFonts w:ascii="Tahoma" w:hAnsi="Tahoma" w:cs="Tahoma"/>
          <w:b/>
          <w:bCs/>
          <w:szCs w:val="20"/>
        </w:rPr>
        <w:t>Акционерное общество</w:t>
      </w:r>
      <w:r>
        <w:rPr>
          <w:rFonts w:ascii="Tahoma" w:hAnsi="Tahoma" w:cs="Tahoma"/>
          <w:b/>
          <w:bCs/>
          <w:szCs w:val="20"/>
        </w:rPr>
        <w:t xml:space="preserve"> «ЭнергосбыТ Плюс» (сокращенное наименование: АО «ЭнергосбыТ Плюс»)</w:t>
      </w:r>
      <w:r w:rsidRPr="00767643">
        <w:rPr>
          <w:rFonts w:ascii="Tahoma" w:hAnsi="Tahoma" w:cs="Tahoma"/>
          <w:b/>
          <w:bCs/>
          <w:szCs w:val="20"/>
        </w:rPr>
        <w:t>,</w:t>
      </w:r>
      <w:r w:rsidRPr="00767643">
        <w:rPr>
          <w:rFonts w:ascii="Tahoma" w:hAnsi="Tahoma" w:cs="Tahoma"/>
          <w:szCs w:val="20"/>
        </w:rPr>
        <w:t xml:space="preserve"> именуемое в дальнейшем </w:t>
      </w:r>
      <w:r w:rsidRPr="00767643">
        <w:rPr>
          <w:rFonts w:ascii="Tahoma" w:hAnsi="Tahoma" w:cs="Tahoma"/>
          <w:b/>
          <w:szCs w:val="20"/>
        </w:rPr>
        <w:t>«Заказчик»</w:t>
      </w:r>
      <w:r w:rsidRPr="00767643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  <w:szCs w:val="20"/>
        </w:rPr>
        <w:t>директора Кировского филиала</w:t>
      </w:r>
      <w:r w:rsidRPr="00B92EE7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АО «Энергосбы</w:t>
      </w:r>
      <w:r w:rsidRPr="00F32E16">
        <w:rPr>
          <w:rFonts w:ascii="Tahoma" w:hAnsi="Tahoma" w:cs="Tahoma"/>
          <w:szCs w:val="20"/>
        </w:rPr>
        <w:t>Т</w:t>
      </w:r>
      <w:r>
        <w:rPr>
          <w:rFonts w:ascii="Tahoma" w:hAnsi="Tahoma" w:cs="Tahoma"/>
          <w:szCs w:val="20"/>
        </w:rPr>
        <w:t xml:space="preserve"> Плюс» Коромыслова Юрия Борисовича</w:t>
      </w:r>
      <w:r w:rsidRPr="00767643">
        <w:rPr>
          <w:rFonts w:ascii="Tahoma" w:hAnsi="Tahoma" w:cs="Tahoma"/>
          <w:szCs w:val="20"/>
        </w:rPr>
        <w:t>, действующего на основании</w:t>
      </w:r>
      <w:r>
        <w:rPr>
          <w:rFonts w:ascii="Tahoma" w:hAnsi="Tahoma" w:cs="Tahoma"/>
          <w:szCs w:val="20"/>
        </w:rPr>
        <w:t xml:space="preserve"> доверенности от </w:t>
      </w:r>
      <w:r w:rsidR="009764DA">
        <w:rPr>
          <w:rFonts w:ascii="Tahoma" w:hAnsi="Tahoma" w:cs="Tahoma"/>
          <w:szCs w:val="20"/>
        </w:rPr>
        <w:t>18.08.2022</w:t>
      </w:r>
      <w:r w:rsidRPr="001A68A7">
        <w:rPr>
          <w:rFonts w:ascii="Tahoma" w:hAnsi="Tahoma" w:cs="Tahoma"/>
          <w:szCs w:val="20"/>
        </w:rPr>
        <w:t xml:space="preserve"> г.</w:t>
      </w:r>
      <w:r w:rsidRPr="00767643">
        <w:rPr>
          <w:rFonts w:ascii="Tahoma" w:hAnsi="Tahoma" w:cs="Tahoma"/>
          <w:szCs w:val="20"/>
        </w:rPr>
        <w:t>, с одной стороны, и</w:t>
      </w:r>
    </w:p>
    <w:p w:rsidR="00D30284" w:rsidRPr="00767643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                 (                            )</w:t>
      </w:r>
      <w:r w:rsidRPr="00767643">
        <w:rPr>
          <w:rFonts w:ascii="Tahoma" w:hAnsi="Tahoma" w:cs="Tahoma"/>
          <w:b/>
          <w:bCs/>
          <w:szCs w:val="20"/>
        </w:rPr>
        <w:t>,</w:t>
      </w:r>
      <w:r w:rsidRPr="00767643">
        <w:rPr>
          <w:rFonts w:ascii="Tahoma" w:hAnsi="Tahoma" w:cs="Tahoma"/>
          <w:szCs w:val="20"/>
        </w:rPr>
        <w:t xml:space="preserve"> именуемое в дальнейшем </w:t>
      </w:r>
      <w:r w:rsidRPr="00767643">
        <w:rPr>
          <w:rFonts w:ascii="Tahoma" w:hAnsi="Tahoma" w:cs="Tahoma"/>
          <w:b/>
          <w:szCs w:val="20"/>
        </w:rPr>
        <w:t>«Исполнитель»</w:t>
      </w:r>
      <w:r w:rsidRPr="00767643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  <w:szCs w:val="20"/>
        </w:rPr>
        <w:t xml:space="preserve">                      ,</w:t>
      </w:r>
      <w:r w:rsidRPr="00767643">
        <w:rPr>
          <w:rFonts w:ascii="Tahoma" w:hAnsi="Tahoma" w:cs="Tahoma"/>
          <w:szCs w:val="20"/>
        </w:rPr>
        <w:t xml:space="preserve"> действующего на основании</w:t>
      </w:r>
      <w:r>
        <w:rPr>
          <w:rFonts w:ascii="Tahoma" w:hAnsi="Tahoma" w:cs="Tahoma"/>
          <w:szCs w:val="20"/>
        </w:rPr>
        <w:t xml:space="preserve"> Устава</w:t>
      </w:r>
      <w:r w:rsidRPr="0076764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</w:t>
      </w:r>
      <w:r>
        <w:rPr>
          <w:rFonts w:ascii="Tahoma" w:hAnsi="Tahoma" w:cs="Tahoma"/>
          <w:szCs w:val="20"/>
        </w:rPr>
        <w:t xml:space="preserve"> на оказание охранных услуг</w:t>
      </w:r>
      <w:r w:rsidRPr="00767643">
        <w:rPr>
          <w:rFonts w:ascii="Tahoma" w:hAnsi="Tahoma" w:cs="Tahoma"/>
          <w:szCs w:val="20"/>
        </w:rPr>
        <w:t>, далее по тексту «Договор», о нижеследующем:</w:t>
      </w:r>
    </w:p>
    <w:p w:rsidR="00D30284" w:rsidRPr="00767643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30284" w:rsidRPr="00FC259A" w:rsidRDefault="00D30284" w:rsidP="00D30284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D30284" w:rsidRPr="00FC259A" w:rsidRDefault="00D30284" w:rsidP="00D30284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обязуется оказать охранные услуги в соответствии с За</w:t>
      </w:r>
      <w:r>
        <w:rPr>
          <w:rFonts w:ascii="Tahoma" w:hAnsi="Tahoma" w:cs="Tahoma"/>
          <w:szCs w:val="20"/>
        </w:rPr>
        <w:t>данием Заказчика (Приложение № 2</w:t>
      </w:r>
      <w:r w:rsidRPr="00FC259A">
        <w:rPr>
          <w:rFonts w:ascii="Tahoma" w:hAnsi="Tahoma" w:cs="Tahoma"/>
          <w:szCs w:val="20"/>
        </w:rPr>
        <w:t xml:space="preserve"> к Договору), далее по тексту - «Услуги»,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</w:t>
      </w:r>
      <w:r>
        <w:rPr>
          <w:rFonts w:ascii="Tahoma" w:hAnsi="Tahoma" w:cs="Tahoma"/>
          <w:szCs w:val="20"/>
        </w:rPr>
        <w:t xml:space="preserve">елен в </w:t>
      </w:r>
      <w:r w:rsidRPr="008E5959">
        <w:rPr>
          <w:rFonts w:ascii="Tahoma" w:hAnsi="Tahoma" w:cs="Tahoma"/>
          <w:szCs w:val="20"/>
        </w:rPr>
        <w:t>Приложении № 2.1</w:t>
      </w:r>
      <w:r w:rsidRPr="00FC259A">
        <w:rPr>
          <w:rFonts w:ascii="Tahoma" w:hAnsi="Tahoma" w:cs="Tahoma"/>
          <w:szCs w:val="20"/>
        </w:rPr>
        <w:t xml:space="preserve"> к настоящему Договору. Товарно-материальные ценности, находящиеся на Объекте охраны, подлежат охране наряду с переданным под охрану Объектом охраны.</w:t>
      </w:r>
    </w:p>
    <w:p w:rsidR="00D30284" w:rsidRPr="00FC259A" w:rsidRDefault="00D30284" w:rsidP="00D30284">
      <w:pPr>
        <w:numPr>
          <w:ilvl w:val="1"/>
          <w:numId w:val="5"/>
        </w:numPr>
        <w:tabs>
          <w:tab w:val="clear" w:pos="1866"/>
        </w:tabs>
        <w:spacing w:after="0" w:line="240" w:lineRule="auto"/>
        <w:ind w:right="-122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Целью оказания Услуг по настоящему Договору является: </w:t>
      </w:r>
    </w:p>
    <w:p w:rsidR="00D30284" w:rsidRPr="00FC259A" w:rsidRDefault="00D30284" w:rsidP="00D30284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жизни и здоровья работников от противоправных посягательств на объектах Заказчика;</w:t>
      </w:r>
    </w:p>
    <w:p w:rsidR="00D30284" w:rsidRPr="00FC259A" w:rsidRDefault="00D30284" w:rsidP="00D30284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объектов Заказчика;</w:t>
      </w:r>
    </w:p>
    <w:p w:rsidR="00D30284" w:rsidRPr="00FC259A" w:rsidRDefault="00D30284" w:rsidP="00D30284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сохранность материальных ценностей;</w:t>
      </w:r>
    </w:p>
    <w:p w:rsidR="00D30284" w:rsidRPr="00FC259A" w:rsidRDefault="00D30284" w:rsidP="00D30284">
      <w:pPr>
        <w:pStyle w:val="afffa"/>
        <w:widowControl w:val="0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организация и обеспечение работы бюро пропусков;</w:t>
      </w:r>
    </w:p>
    <w:p w:rsidR="00D30284" w:rsidRPr="00FC259A" w:rsidRDefault="00D30284" w:rsidP="00D30284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обеспечение пропускного и внутриобъектового режима на охраняемых объектах;</w:t>
      </w:r>
    </w:p>
    <w:p w:rsidR="00D30284" w:rsidRPr="00FC259A" w:rsidRDefault="00D30284" w:rsidP="00D3028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 w:rsidRPr="00FC259A">
        <w:rPr>
          <w:rFonts w:ascii="Tahoma" w:hAnsi="Tahoma" w:cs="Tahoma"/>
          <w:szCs w:val="20"/>
        </w:rPr>
        <w:t xml:space="preserve"> Предупреждение и пресечение преступлений и административных правонарушений на охраняемых объектах;</w:t>
      </w:r>
    </w:p>
    <w:p w:rsidR="00D30284" w:rsidRPr="00FC259A" w:rsidRDefault="00D30284" w:rsidP="00D30284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 w:rsidRPr="00FC259A">
        <w:rPr>
          <w:rFonts w:ascii="Tahoma" w:eastAsia="Microsoft Sans Serif" w:hAnsi="Tahoma" w:cs="Tahoma"/>
          <w:color w:val="000000"/>
          <w:szCs w:val="20"/>
        </w:rPr>
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настоящим Договором.</w:t>
      </w:r>
    </w:p>
    <w:p w:rsidR="00D30284" w:rsidRPr="00FC259A" w:rsidRDefault="00D30284" w:rsidP="00D30284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color w:val="000000"/>
          <w:szCs w:val="20"/>
        </w:rPr>
      </w:pPr>
      <w:r w:rsidRPr="00FC259A">
        <w:rPr>
          <w:rFonts w:ascii="Tahoma" w:eastAsia="Microsoft Sans Serif" w:hAnsi="Tahoma" w:cs="Tahoma"/>
          <w:color w:val="000000"/>
          <w:szCs w:val="20"/>
        </w:rPr>
        <w:t>- и исполнение других, предусмотренных настоящим Договором услуг и действий.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Кировского филиала АО «ЭнергосбыТ Плюс»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Предусмотренные настоящим Договором Услуги оказываются в полном соответствии с требованиями, указанными в</w:t>
      </w:r>
      <w:r>
        <w:rPr>
          <w:rFonts w:ascii="Tahoma" w:eastAsia="Times New Roman" w:hAnsi="Tahoma" w:cs="Tahoma"/>
          <w:szCs w:val="20"/>
        </w:rPr>
        <w:t xml:space="preserve"> Задании</w:t>
      </w:r>
      <w:r w:rsidRPr="00FC259A">
        <w:rPr>
          <w:rFonts w:ascii="Tahoma" w:eastAsia="Times New Roman" w:hAnsi="Tahoma" w:cs="Tahoma"/>
          <w:szCs w:val="20"/>
        </w:rPr>
        <w:t xml:space="preserve"> </w:t>
      </w:r>
      <w:r w:rsidRPr="008E5959">
        <w:rPr>
          <w:rFonts w:ascii="Tahoma" w:hAnsi="Tahoma" w:cs="Tahoma"/>
          <w:szCs w:val="20"/>
        </w:rPr>
        <w:t>(Приложение № 2</w:t>
      </w:r>
      <w:r w:rsidR="009764DA" w:rsidRPr="008E5959">
        <w:rPr>
          <w:rFonts w:ascii="Tahoma" w:hAnsi="Tahoma" w:cs="Tahoma"/>
          <w:szCs w:val="20"/>
        </w:rPr>
        <w:t xml:space="preserve"> и Приложении 2.1 к Договору</w:t>
      </w:r>
      <w:r w:rsidRPr="008E5959">
        <w:rPr>
          <w:rFonts w:ascii="Tahoma" w:hAnsi="Tahoma" w:cs="Tahoma"/>
          <w:szCs w:val="20"/>
        </w:rPr>
        <w:t>),</w:t>
      </w:r>
      <w:r w:rsidRPr="00B20C1B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 xml:space="preserve">и действующим законодательством РФ. </w:t>
      </w:r>
    </w:p>
    <w:p w:rsidR="00D30284" w:rsidRPr="00FC259A" w:rsidRDefault="00D30284" w:rsidP="00D30284">
      <w:pPr>
        <w:pStyle w:val="afffa"/>
        <w:spacing w:line="240" w:lineRule="auto"/>
        <w:ind w:left="0" w:firstLine="720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>
        <w:rPr>
          <w:rFonts w:ascii="Tahoma" w:eastAsia="Times New Roman" w:hAnsi="Tahoma" w:cs="Tahoma"/>
          <w:szCs w:val="20"/>
        </w:rPr>
        <w:t>задании (</w:t>
      </w:r>
      <w:r w:rsidRPr="008E5959">
        <w:rPr>
          <w:rFonts w:ascii="Tahoma" w:eastAsia="Times New Roman" w:hAnsi="Tahoma" w:cs="Tahoma"/>
          <w:szCs w:val="20"/>
        </w:rPr>
        <w:t xml:space="preserve">Приложение №2 </w:t>
      </w:r>
      <w:r w:rsidR="009764DA" w:rsidRPr="008E5959">
        <w:rPr>
          <w:rFonts w:ascii="Tahoma" w:eastAsia="Times New Roman" w:hAnsi="Tahoma" w:cs="Tahoma"/>
          <w:szCs w:val="20"/>
        </w:rPr>
        <w:t>и Приложении 2.1</w:t>
      </w:r>
      <w:r w:rsidR="009764DA">
        <w:rPr>
          <w:rFonts w:ascii="Tahoma" w:eastAsia="Times New Roman" w:hAnsi="Tahoma" w:cs="Tahoma"/>
          <w:szCs w:val="20"/>
        </w:rPr>
        <w:t xml:space="preserve"> </w:t>
      </w:r>
      <w:r w:rsidRPr="00FC259A">
        <w:rPr>
          <w:rFonts w:ascii="Tahoma" w:eastAsia="Times New Roman" w:hAnsi="Tahoma" w:cs="Tahoma"/>
          <w:szCs w:val="20"/>
        </w:rPr>
        <w:t>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позднее, чем за 10 (десять) дней до начала срока оказания Услуг/этапа Услуг по соответствующему Объекту, с момента получения такого уведомления Договор считается измененным в соответствующей части.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  <w:tab w:val="left" w:pos="142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Исполнитель подтверждает, что у него имеются все лицензии и разрешения, необходимые для выполнения своих обязательств по Договору.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  <w:tab w:val="left" w:pos="142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Услуги оказываются иждивением Исполнителя - его силами и средствами. Применяемые материалы, конструкции, оборудование и изделия должны соответствовать действующим ГОСТам, ОСТам, ТУ и прочим применимым стандартам. Применяемые материалы и изделия должны иметь сертификаты соответствия нормам РФ.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Услуги должны быть оказаны Исполнителем лично. 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hAnsi="Tahoma" w:cs="Tahoma"/>
          <w:szCs w:val="20"/>
        </w:rPr>
        <w:t>Оказание услуг по охране объектов осуществляется только штатными работниками</w:t>
      </w:r>
      <w:r w:rsidRPr="00FC259A"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hAnsi="Tahoma" w:cs="Tahoma"/>
          <w:szCs w:val="20"/>
        </w:rPr>
        <w:t>Исполнителя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Исполнитель предоставляет Заказчику удостоверения своих работников, задействованных на охране объектов, по настоящему Договору</w:t>
      </w:r>
      <w:r w:rsidR="001C225A">
        <w:rPr>
          <w:rFonts w:ascii="Tahoma" w:eastAsia="Times New Roman" w:hAnsi="Tahoma" w:cs="Tahoma"/>
          <w:szCs w:val="20"/>
        </w:rPr>
        <w:t xml:space="preserve"> (Приложение №2)</w:t>
      </w:r>
      <w:r w:rsidRPr="00FC259A">
        <w:rPr>
          <w:rFonts w:ascii="Tahoma" w:eastAsia="Times New Roman" w:hAnsi="Tahoma" w:cs="Tahoma"/>
          <w:szCs w:val="20"/>
        </w:rPr>
        <w:t>.</w:t>
      </w:r>
    </w:p>
    <w:p w:rsidR="00D30284" w:rsidRPr="008536D1" w:rsidRDefault="00D30284" w:rsidP="00D30284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 xml:space="preserve">Исполнитель оказывает охранные услуги на основании лицензии </w:t>
      </w:r>
      <w:r w:rsidRPr="009B1D99">
        <w:rPr>
          <w:rFonts w:ascii="Tahoma" w:hAnsi="Tahoma" w:cs="Tahoma"/>
          <w:szCs w:val="20"/>
        </w:rPr>
        <w:t>№</w:t>
      </w:r>
      <w:r>
        <w:rPr>
          <w:rFonts w:ascii="Tahoma" w:hAnsi="Tahoma" w:cs="Tahoma"/>
          <w:szCs w:val="20"/>
        </w:rPr>
        <w:t xml:space="preserve"> ______</w:t>
      </w:r>
      <w:r w:rsidRPr="009B1D99">
        <w:rPr>
          <w:rFonts w:ascii="Tahoma" w:hAnsi="Tahoma" w:cs="Tahoma"/>
          <w:szCs w:val="20"/>
        </w:rPr>
        <w:t xml:space="preserve"> от</w:t>
      </w:r>
      <w:r>
        <w:rPr>
          <w:rFonts w:ascii="Tahoma" w:hAnsi="Tahoma" w:cs="Tahoma"/>
          <w:szCs w:val="20"/>
        </w:rPr>
        <w:t xml:space="preserve">________  </w:t>
      </w:r>
      <w:r w:rsidRPr="009B1D99">
        <w:rPr>
          <w:rFonts w:ascii="Tahoma" w:hAnsi="Tahoma" w:cs="Tahoma"/>
          <w:szCs w:val="20"/>
        </w:rPr>
        <w:t>,</w:t>
      </w:r>
      <w:r w:rsidRPr="008536D1">
        <w:rPr>
          <w:rFonts w:ascii="Tahoma" w:hAnsi="Tahoma" w:cs="Tahoma"/>
          <w:szCs w:val="20"/>
        </w:rPr>
        <w:t xml:space="preserve"> выданной, выданной</w:t>
      </w:r>
      <w:r>
        <w:rPr>
          <w:rFonts w:ascii="Tahoma" w:hAnsi="Tahoma" w:cs="Tahoma"/>
          <w:szCs w:val="20"/>
        </w:rPr>
        <w:t xml:space="preserve"> __________________________</w:t>
      </w:r>
      <w:r w:rsidRPr="008536D1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.</w:t>
      </w:r>
      <w:r w:rsidRPr="008536D1">
        <w:rPr>
          <w:rFonts w:ascii="Tahoma" w:hAnsi="Tahoma" w:cs="Tahoma"/>
          <w:szCs w:val="20"/>
        </w:rPr>
        <w:t xml:space="preserve"> </w:t>
      </w:r>
    </w:p>
    <w:p w:rsidR="00D30284" w:rsidRPr="008536D1" w:rsidRDefault="00D30284" w:rsidP="00D30284">
      <w:pPr>
        <w:pStyle w:val="afffa"/>
        <w:numPr>
          <w:ilvl w:val="1"/>
          <w:numId w:val="5"/>
        </w:numPr>
        <w:tabs>
          <w:tab w:val="clear" w:pos="1866"/>
        </w:tabs>
        <w:spacing w:after="0"/>
        <w:rPr>
          <w:rFonts w:ascii="Tahoma" w:eastAsia="Times New Roman" w:hAnsi="Tahoma" w:cs="Tahoma"/>
          <w:szCs w:val="20"/>
        </w:rPr>
      </w:pPr>
      <w:r w:rsidRPr="008536D1">
        <w:rPr>
          <w:rFonts w:ascii="Tahoma" w:eastAsia="Times New Roman" w:hAnsi="Tahoma" w:cs="Tahoma"/>
          <w:szCs w:val="20"/>
        </w:rPr>
        <w:t>Требование к наличию</w:t>
      </w:r>
      <w:r>
        <w:rPr>
          <w:rFonts w:ascii="Tahoma" w:eastAsia="Times New Roman" w:hAnsi="Tahoma" w:cs="Tahoma"/>
          <w:szCs w:val="20"/>
        </w:rPr>
        <w:t xml:space="preserve"> </w:t>
      </w:r>
      <w:r w:rsidRPr="008536D1">
        <w:rPr>
          <w:rFonts w:ascii="Tahoma" w:eastAsia="Times New Roman" w:hAnsi="Tahoma" w:cs="Tahoma"/>
          <w:szCs w:val="20"/>
        </w:rPr>
        <w:t>служебного оружия определяется техническим заданием</w:t>
      </w:r>
      <w:r>
        <w:rPr>
          <w:rFonts w:ascii="Tahoma" w:eastAsia="Times New Roman" w:hAnsi="Tahoma" w:cs="Tahoma"/>
          <w:szCs w:val="20"/>
        </w:rPr>
        <w:t>.</w:t>
      </w:r>
    </w:p>
    <w:p w:rsidR="00D30284" w:rsidRPr="00FC259A" w:rsidRDefault="00D30284" w:rsidP="00D302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30284" w:rsidRPr="00FC259A" w:rsidRDefault="00D30284" w:rsidP="00D30284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FC259A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>
        <w:rPr>
          <w:rFonts w:ascii="Tahoma" w:hAnsi="Tahoma" w:cs="Tahoma"/>
          <w:szCs w:val="20"/>
        </w:rPr>
        <w:t>__________ (___________) руб. 00 коп.</w:t>
      </w:r>
      <w:r w:rsidRPr="000E0408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 xml:space="preserve"> включая НДС________________% ___________(________) руб.</w:t>
      </w:r>
      <w:r w:rsidRPr="00FC259A">
        <w:rPr>
          <w:rFonts w:ascii="Tahoma" w:hAnsi="Tahoma" w:cs="Tahoma"/>
          <w:szCs w:val="20"/>
        </w:rPr>
        <w:t xml:space="preserve">, далее по тексту «Цена Услуг» </w:t>
      </w:r>
      <w:r w:rsidRPr="00B20C1B">
        <w:rPr>
          <w:rFonts w:ascii="Tahoma" w:hAnsi="Tahoma" w:cs="Tahoma"/>
          <w:szCs w:val="20"/>
        </w:rPr>
        <w:t xml:space="preserve">и определена в </w:t>
      </w:r>
      <w:r w:rsidRPr="00B20C1B">
        <w:rPr>
          <w:rFonts w:ascii="Tahoma" w:hAnsi="Tahoma" w:cs="Tahoma"/>
          <w:bCs/>
          <w:szCs w:val="20"/>
        </w:rPr>
        <w:t>Расчете стоимости услуг</w:t>
      </w:r>
      <w:r w:rsidRPr="00B20C1B">
        <w:rPr>
          <w:rFonts w:ascii="Tahoma" w:hAnsi="Tahoma" w:cs="Tahoma"/>
          <w:szCs w:val="20"/>
        </w:rPr>
        <w:t xml:space="preserve"> (Приложение № 3 к Договору</w:t>
      </w:r>
      <w:r>
        <w:rPr>
          <w:rFonts w:ascii="Tahoma" w:hAnsi="Tahoma" w:cs="Tahoma"/>
          <w:szCs w:val="20"/>
        </w:rPr>
        <w:t>)</w:t>
      </w:r>
      <w:r w:rsidRPr="00FC259A">
        <w:rPr>
          <w:rFonts w:ascii="Tahoma" w:hAnsi="Tahoma" w:cs="Tahoma"/>
          <w:szCs w:val="20"/>
        </w:rPr>
        <w:t>.</w:t>
      </w:r>
      <w:bookmarkEnd w:id="0"/>
      <w:r w:rsidRPr="00FC259A">
        <w:rPr>
          <w:rFonts w:ascii="Tahoma" w:hAnsi="Tahoma" w:cs="Tahoma"/>
          <w:szCs w:val="20"/>
        </w:rPr>
        <w:t xml:space="preserve"> 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Цена Услуг включает накладные, </w:t>
      </w:r>
      <w:r w:rsidRPr="00B20C1B">
        <w:rPr>
          <w:rFonts w:ascii="Tahoma" w:hAnsi="Tahoma" w:cs="Tahoma"/>
          <w:szCs w:val="20"/>
        </w:rPr>
        <w:t>командировочные расходы, транспортные расходы</w:t>
      </w:r>
      <w:r w:rsidRPr="00FC259A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FC259A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FC259A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 предусмотренных Договоро</w:t>
      </w:r>
      <w:r w:rsidR="003215B4">
        <w:rPr>
          <w:rFonts w:ascii="Tahoma" w:hAnsi="Tahoma" w:cs="Tahoma"/>
          <w:szCs w:val="20"/>
        </w:rPr>
        <w:t>м</w:t>
      </w:r>
      <w:r w:rsidRPr="00FC259A">
        <w:rPr>
          <w:rFonts w:ascii="Tahoma" w:hAnsi="Tahoma" w:cs="Tahoma"/>
          <w:szCs w:val="20"/>
        </w:rPr>
        <w:t>.</w:t>
      </w:r>
    </w:p>
    <w:p w:rsidR="00D30284" w:rsidRPr="00B20C1B" w:rsidRDefault="00D30284" w:rsidP="00D30284">
      <w:pPr>
        <w:widowControl w:val="0"/>
        <w:numPr>
          <w:ilvl w:val="1"/>
          <w:numId w:val="5"/>
        </w:numPr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B20C1B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D30284" w:rsidRPr="00FC259A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D30284" w:rsidRDefault="00D30284" w:rsidP="00D30284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FC259A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D30284" w:rsidRDefault="00D30284" w:rsidP="00D30284"/>
    <w:p w:rsidR="004416EB" w:rsidRDefault="004416EB" w:rsidP="004416EB">
      <w:pPr>
        <w:numPr>
          <w:ilvl w:val="1"/>
          <w:numId w:val="33"/>
        </w:numPr>
        <w:overflowPunct w:val="0"/>
        <w:autoSpaceDE w:val="0"/>
        <w:autoSpaceDN w:val="0"/>
        <w:spacing w:after="0" w:line="240" w:lineRule="auto"/>
        <w:ind w:left="0"/>
        <w:contextualSpacing/>
        <w:jc w:val="both"/>
        <w:textAlignment w:val="baseline"/>
        <w:rPr>
          <w:rFonts w:ascii="Tahoma" w:eastAsiaTheme="minorHAnsi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Расчет за оказанные Услуги производится с отсрочкой не менее 60 и не более 90 </w:t>
      </w:r>
      <w:r>
        <w:rPr>
          <w:rFonts w:ascii="Tahoma" w:hAnsi="Tahoma" w:cs="Tahoma"/>
          <w:szCs w:val="20"/>
        </w:rPr>
        <w:t xml:space="preserve">календарных дней с даты подписания Сторонами акта сдачи-приемки оказанных услуг, при условии представления Исполнителем следующих документов: </w:t>
      </w:r>
    </w:p>
    <w:p w:rsidR="004416EB" w:rsidRDefault="004416EB" w:rsidP="004416EB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а) счета; </w:t>
      </w:r>
    </w:p>
    <w:p w:rsidR="004416EB" w:rsidRDefault="004416EB" w:rsidP="004416EB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б) акта сдачи-приемки оказанных услуг, подписанного Сторонами; </w:t>
      </w:r>
    </w:p>
    <w:p w:rsidR="004416EB" w:rsidRDefault="004416EB" w:rsidP="004416EB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в) счета-фактуры,</w:t>
      </w:r>
    </w:p>
    <w:p w:rsidR="004416EB" w:rsidRDefault="004416EB" w:rsidP="004416EB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путем перечисления денежных средств на расчетный счет Исполнителя или иными способами, не противоречащими законодательству РФ,</w:t>
      </w:r>
      <w:r>
        <w:rPr>
          <w:rFonts w:ascii="Tahoma" w:hAnsi="Tahoma" w:cs="Tahoma"/>
          <w:i/>
          <w:iCs/>
          <w:szCs w:val="20"/>
        </w:rPr>
        <w:t xml:space="preserve"> </w:t>
      </w:r>
      <w:r w:rsidRPr="00721083">
        <w:rPr>
          <w:rFonts w:ascii="Tahoma" w:hAnsi="Tahoma" w:cs="Tahoma"/>
          <w:iCs/>
          <w:szCs w:val="20"/>
        </w:rPr>
        <w:t>в том числе путем передачи векселей и пр.</w:t>
      </w:r>
      <w:r>
        <w:rPr>
          <w:rFonts w:ascii="Tahoma" w:hAnsi="Tahoma" w:cs="Tahoma"/>
          <w:i/>
          <w:iCs/>
          <w:szCs w:val="20"/>
        </w:rPr>
        <w:t xml:space="preserve"> </w:t>
      </w:r>
    </w:p>
    <w:p w:rsidR="004416EB" w:rsidRDefault="004416EB" w:rsidP="004416EB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/>
          <w:bCs/>
          <w:color w:val="FF0000"/>
          <w:szCs w:val="20"/>
        </w:rPr>
      </w:pPr>
    </w:p>
    <w:p w:rsidR="004416EB" w:rsidRPr="004416EB" w:rsidRDefault="004416EB" w:rsidP="004416EB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/>
          <w:bCs/>
          <w:color w:val="000000" w:themeColor="text1"/>
          <w:szCs w:val="20"/>
          <w:lang w:eastAsia="en-US"/>
        </w:rPr>
      </w:pPr>
      <w:r w:rsidRPr="004416EB">
        <w:rPr>
          <w:rFonts w:ascii="Tahoma" w:hAnsi="Tahoma" w:cs="Tahoma"/>
          <w:b/>
          <w:bCs/>
          <w:color w:val="000000" w:themeColor="text1"/>
          <w:szCs w:val="20"/>
        </w:rPr>
        <w:t xml:space="preserve">         В случае заключения Договора с СМСП п.3.1. излагается в следующей редакции:</w:t>
      </w:r>
      <w:r w:rsidRPr="004416EB">
        <w:rPr>
          <w:rFonts w:ascii="Tahoma" w:hAnsi="Tahoma" w:cs="Tahoma"/>
          <w:color w:val="000000" w:themeColor="text1"/>
          <w:szCs w:val="20"/>
        </w:rPr>
        <w:t xml:space="preserve"> </w:t>
      </w:r>
    </w:p>
    <w:p w:rsidR="004416EB" w:rsidRDefault="004416EB" w:rsidP="004416EB">
      <w:pPr>
        <w:spacing w:after="0" w:line="240" w:lineRule="auto"/>
        <w:rPr>
          <w:rFonts w:ascii="Calibri" w:hAnsi="Calibri" w:cs="Calibri"/>
          <w:sz w:val="22"/>
        </w:rPr>
      </w:pPr>
      <w:r>
        <w:rPr>
          <w:rFonts w:ascii="Tahoma" w:hAnsi="Tahoma" w:cs="Tahoma"/>
          <w:color w:val="000000"/>
          <w:szCs w:val="20"/>
        </w:rPr>
        <w:t>Расчет за оказанные Услуги производится 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пр.</w:t>
      </w:r>
    </w:p>
    <w:p w:rsidR="004416EB" w:rsidRDefault="004416EB" w:rsidP="00D30284">
      <w:pPr>
        <w:pStyle w:val="afffa"/>
        <w:overflowPunct w:val="0"/>
        <w:autoSpaceDE w:val="0"/>
        <w:autoSpaceDN w:val="0"/>
        <w:spacing w:after="0" w:line="240" w:lineRule="auto"/>
        <w:ind w:left="142"/>
        <w:jc w:val="both"/>
        <w:textAlignment w:val="baseline"/>
        <w:rPr>
          <w:rFonts w:ascii="Tahoma" w:hAnsi="Tahoma" w:cs="Tahoma"/>
          <w:bCs/>
          <w:color w:val="000000" w:themeColor="text1"/>
        </w:rPr>
      </w:pPr>
    </w:p>
    <w:p w:rsidR="00D30284" w:rsidRDefault="00D30284" w:rsidP="00D30284">
      <w:pPr>
        <w:pStyle w:val="afffa"/>
        <w:overflowPunct w:val="0"/>
        <w:autoSpaceDE w:val="0"/>
        <w:autoSpaceDN w:val="0"/>
        <w:spacing w:after="0" w:line="240" w:lineRule="auto"/>
        <w:ind w:left="142"/>
        <w:jc w:val="both"/>
        <w:textAlignment w:val="baseline"/>
        <w:rPr>
          <w:rFonts w:ascii="Tahoma" w:hAnsi="Tahoma" w:cs="Tahoma"/>
          <w:bCs/>
          <w:color w:val="FF0000"/>
        </w:rPr>
      </w:pPr>
    </w:p>
    <w:p w:rsidR="00D30284" w:rsidRDefault="00D30284" w:rsidP="004416EB">
      <w:pPr>
        <w:pStyle w:val="afffa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16EB">
        <w:rPr>
          <w:rFonts w:ascii="Tahoma" w:eastAsia="Times New Roman" w:hAnsi="Tahoma" w:cs="Tahoma"/>
          <w:b/>
          <w:szCs w:val="20"/>
        </w:rPr>
        <w:t>Выставление документов согласно п. 3.1. с учетом п. 5.2 Договора производится Исполнителем в течение 5 (пяти) дней с даты приемки Услуг</w:t>
      </w:r>
      <w:r>
        <w:rPr>
          <w:rFonts w:ascii="Tahoma" w:eastAsia="Times New Roman" w:hAnsi="Tahoma" w:cs="Tahoma"/>
          <w:szCs w:val="20"/>
        </w:rPr>
        <w:t>.</w:t>
      </w:r>
    </w:p>
    <w:p w:rsidR="00D30284" w:rsidRDefault="00D30284" w:rsidP="004416EB">
      <w:pPr>
        <w:pStyle w:val="afffa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Счет-фактура выставляется Исполнителем в сроки и в соответствии с требованиями НК РФ. </w:t>
      </w:r>
      <w:r w:rsidR="00BF3F7F">
        <w:rPr>
          <w:rFonts w:ascii="Tahoma" w:eastAsia="Times New Roman" w:hAnsi="Tahoma" w:cs="Tahoma"/>
          <w:szCs w:val="20"/>
        </w:rPr>
        <w:t xml:space="preserve">3.4.  </w:t>
      </w:r>
      <w:r w:rsidRPr="00FC259A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FC259A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FC259A">
        <w:rPr>
          <w:rFonts w:ascii="Tahoma" w:eastAsia="Times New Roman" w:hAnsi="Tahoma" w:cs="Tahoma"/>
          <w:szCs w:val="20"/>
        </w:rPr>
        <w:t xml:space="preserve">; </w:t>
      </w:r>
      <w:r w:rsidR="00BF3F7F">
        <w:rPr>
          <w:rFonts w:ascii="Tahoma" w:eastAsia="Times New Roman" w:hAnsi="Tahoma" w:cs="Tahoma"/>
          <w:szCs w:val="20"/>
        </w:rPr>
        <w:t>б) получения Исполнителем уведомления (заявления) Заказчика об удержании (обращении денежных средств в пользу Заказчика) и/или зачете: в) в иных случаях, предусмотренных действующим законодательством Российской Федерации</w:t>
      </w:r>
      <w:r w:rsidRPr="00FC259A">
        <w:rPr>
          <w:rFonts w:ascii="Tahoma" w:eastAsia="Times New Roman" w:hAnsi="Tahoma" w:cs="Tahoma"/>
          <w:szCs w:val="20"/>
        </w:rPr>
        <w:t>.</w:t>
      </w:r>
    </w:p>
    <w:p w:rsidR="00BF3F7F" w:rsidRPr="00FC259A" w:rsidRDefault="00BF3F7F" w:rsidP="004416EB">
      <w:pPr>
        <w:pStyle w:val="afffa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:rsidR="00D30284" w:rsidRDefault="00D30284" w:rsidP="004416EB">
      <w:pPr>
        <w:pStyle w:val="afffa"/>
        <w:numPr>
          <w:ilvl w:val="1"/>
          <w:numId w:val="34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F3F7F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</w:t>
      </w:r>
      <w:r w:rsidR="00BF3F7F">
        <w:rPr>
          <w:rFonts w:ascii="Tahoma" w:eastAsia="Times New Roman" w:hAnsi="Tahoma" w:cs="Tahoma"/>
          <w:szCs w:val="20"/>
        </w:rPr>
        <w:t xml:space="preserve">тветствии с условиями Договора, </w:t>
      </w:r>
      <w:r w:rsidRPr="00BF3F7F">
        <w:rPr>
          <w:rFonts w:ascii="Tahoma" w:eastAsia="Times New Roman" w:hAnsi="Tahoma" w:cs="Tahoma"/>
          <w:szCs w:val="20"/>
        </w:rPr>
        <w:t xml:space="preserve">является встречным и обусловлено исполнением Исполнителем обязательства по оказанию Услуги по предоставлению полного комплекта документов, для соответствующего платежа в соответствии с п. 3.1. Договора. </w:t>
      </w:r>
    </w:p>
    <w:p w:rsidR="00BF3F7F" w:rsidRPr="00BF3F7F" w:rsidRDefault="00BF3F7F" w:rsidP="004416EB">
      <w:pPr>
        <w:pStyle w:val="afffa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</w:p>
    <w:p w:rsidR="00D30284" w:rsidRDefault="00D30284" w:rsidP="004416EB">
      <w:pPr>
        <w:pStyle w:val="afffa"/>
        <w:numPr>
          <w:ilvl w:val="1"/>
          <w:numId w:val="3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hanging="567"/>
        <w:jc w:val="both"/>
        <w:textAlignment w:val="baseline"/>
        <w:rPr>
          <w:rFonts w:ascii="Tahoma" w:eastAsia="Times New Roman" w:hAnsi="Tahoma" w:cs="Tahoma"/>
          <w:szCs w:val="20"/>
        </w:rPr>
      </w:pPr>
      <w:r w:rsidRPr="00BF3F7F">
        <w:rPr>
          <w:rFonts w:ascii="Tahoma" w:eastAsia="Times New Roman" w:hAnsi="Tahoma" w:cs="Tahoma"/>
          <w:szCs w:val="20"/>
        </w:rPr>
        <w:t>В каждом из следующих случаев:</w:t>
      </w:r>
    </w:p>
    <w:p w:rsidR="00BF3F7F" w:rsidRPr="00BF3F7F" w:rsidRDefault="00BF3F7F" w:rsidP="004416EB">
      <w:pPr>
        <w:pStyle w:val="afffa"/>
        <w:ind w:left="0"/>
        <w:rPr>
          <w:rFonts w:ascii="Tahoma" w:eastAsia="Times New Roman" w:hAnsi="Tahoma" w:cs="Tahoma"/>
          <w:b/>
          <w:i/>
          <w:sz w:val="16"/>
          <w:szCs w:val="16"/>
        </w:rPr>
      </w:pPr>
      <w:r w:rsidRPr="00BF3F7F">
        <w:rPr>
          <w:rFonts w:ascii="Tahoma" w:eastAsia="Times New Roman" w:hAnsi="Tahoma" w:cs="Tahoma"/>
          <w:b/>
          <w:i/>
          <w:sz w:val="16"/>
          <w:szCs w:val="16"/>
        </w:rPr>
        <w:t>(положения настоящего пункта не применяются для Договоров заключаемых с субъектами малого и среднего предпринимательства):</w:t>
      </w:r>
    </w:p>
    <w:p w:rsidR="00BF3F7F" w:rsidRPr="00BF3F7F" w:rsidRDefault="00BF3F7F" w:rsidP="00BF3F7F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</w:p>
    <w:p w:rsidR="00D30284" w:rsidRPr="00FC259A" w:rsidRDefault="00D30284" w:rsidP="00D30284">
      <w:pPr>
        <w:pStyle w:val="afffa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D30284" w:rsidRPr="00FC259A" w:rsidRDefault="00D30284" w:rsidP="00D30284">
      <w:pPr>
        <w:pStyle w:val="afffa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lastRenderedPageBreak/>
        <w:t>наличие Недостатков, нарушение сроков устранения Недостатков и/или не устранения Исполнителем Недостатков и/или замечаний Заказчика, либо</w:t>
      </w:r>
      <w:r w:rsidR="00BF3F7F">
        <w:rPr>
          <w:rFonts w:ascii="Tahoma" w:eastAsia="Times New Roman" w:hAnsi="Tahoma" w:cs="Tahoma"/>
          <w:szCs w:val="20"/>
        </w:rPr>
        <w:t xml:space="preserve"> Специализированных</w:t>
      </w:r>
      <w:r w:rsidRPr="00FC259A">
        <w:rPr>
          <w:rFonts w:ascii="Tahoma" w:eastAsia="Times New Roman" w:hAnsi="Tahoma" w:cs="Tahoma"/>
          <w:szCs w:val="20"/>
        </w:rPr>
        <w:t xml:space="preserve"> организаций;</w:t>
      </w:r>
    </w:p>
    <w:p w:rsidR="00D30284" w:rsidRPr="00FC259A" w:rsidRDefault="00D30284" w:rsidP="00D30284">
      <w:pPr>
        <w:pStyle w:val="afffa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D30284" w:rsidRPr="00FC259A" w:rsidRDefault="00D30284" w:rsidP="00D30284">
      <w:pPr>
        <w:pStyle w:val="afffa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D30284" w:rsidRPr="00FC259A" w:rsidRDefault="00D30284" w:rsidP="00D30284">
      <w:pPr>
        <w:pStyle w:val="afffa"/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7320BB" w:rsidRDefault="00D30284" w:rsidP="007320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FC259A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</w:t>
      </w:r>
      <w:r w:rsidR="007320BB">
        <w:rPr>
          <w:rFonts w:ascii="Tahoma" w:eastAsia="Times New Roman" w:hAnsi="Tahoma" w:cs="Tahoma"/>
          <w:szCs w:val="20"/>
        </w:rPr>
        <w:t>ний и наступления сроков платежа.</w:t>
      </w:r>
    </w:p>
    <w:p w:rsidR="007320BB" w:rsidRDefault="007320BB" w:rsidP="007320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</w:p>
    <w:p w:rsidR="007320BB" w:rsidRPr="000536A4" w:rsidRDefault="000536A4" w:rsidP="000536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3.7.</w:t>
      </w:r>
      <w:r w:rsidR="007320BB" w:rsidRPr="000536A4">
        <w:rPr>
          <w:rFonts w:ascii="Tahoma" w:eastAsia="Times New Roman" w:hAnsi="Tahoma" w:cs="Tahoma"/>
          <w:szCs w:val="20"/>
        </w:rPr>
        <w:t>Обязанности Исполнителя по предоставлению информации:</w:t>
      </w:r>
    </w:p>
    <w:p w:rsidR="007320BB" w:rsidRDefault="007320BB" w:rsidP="007320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</w:p>
    <w:p w:rsidR="007320BB" w:rsidRDefault="007320BB" w:rsidP="007320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3.7.1. </w:t>
      </w:r>
      <w:r w:rsidR="000536A4">
        <w:rPr>
          <w:rFonts w:ascii="Tahoma" w:eastAsia="Times New Roman" w:hAnsi="Tahoma" w:cs="Tahoma"/>
          <w:szCs w:val="20"/>
        </w:rPr>
        <w:t>И</w:t>
      </w:r>
      <w:r>
        <w:rPr>
          <w:rFonts w:ascii="Tahoma" w:eastAsia="Times New Roman" w:hAnsi="Tahoma" w:cs="Tahoma"/>
          <w:szCs w:val="20"/>
        </w:rPr>
        <w:t>сполнитель обязуется</w:t>
      </w:r>
      <w:r w:rsidR="000536A4">
        <w:rPr>
          <w:rFonts w:ascii="Tahoma" w:eastAsia="Times New Roman" w:hAnsi="Tahoma" w:cs="Tahoma"/>
          <w:szCs w:val="20"/>
        </w:rPr>
        <w:t xml:space="preserve"> в течение </w:t>
      </w:r>
      <w:r w:rsidR="00A831E3">
        <w:rPr>
          <w:rFonts w:ascii="Tahoma" w:eastAsia="Times New Roman" w:hAnsi="Tahoma" w:cs="Tahoma"/>
          <w:szCs w:val="20"/>
        </w:rPr>
        <w:t>30 календарных</w:t>
      </w:r>
      <w:bookmarkStart w:id="1" w:name="_GoBack"/>
      <w:bookmarkEnd w:id="1"/>
      <w:r w:rsidR="000536A4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Услуги, предоставлять Заказчику следующую информацию:</w:t>
      </w:r>
    </w:p>
    <w:p w:rsidR="000536A4" w:rsidRDefault="000536A4" w:rsidP="007320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0536A4" w:rsidRDefault="000536A4" w:rsidP="007320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0536A4" w:rsidRDefault="000536A4" w:rsidP="007320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D30284" w:rsidRPr="0057040C" w:rsidRDefault="00D30284" w:rsidP="00D30284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>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0536A4" w:rsidRDefault="000536A4" w:rsidP="000536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3.7.2.</w:t>
      </w:r>
      <w:r w:rsidR="00D30284" w:rsidRPr="000536A4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0536A4" w:rsidRDefault="000536A4" w:rsidP="000536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3.7.3.</w:t>
      </w:r>
      <w:r w:rsidR="008513A1">
        <w:rPr>
          <w:rFonts w:ascii="Tahoma" w:eastAsia="Times New Roman" w:hAnsi="Tahoma" w:cs="Tahoma"/>
          <w:szCs w:val="20"/>
        </w:rPr>
        <w:t xml:space="preserve"> </w:t>
      </w:r>
      <w:r w:rsidR="00D30284" w:rsidRPr="000536A4">
        <w:rPr>
          <w:rFonts w:ascii="Tahoma" w:eastAsia="Times New Roman" w:hAnsi="Tahoma" w:cs="Tahoma"/>
          <w:szCs w:val="20"/>
        </w:rPr>
        <w:t>Обязанности, указанные в</w:t>
      </w:r>
      <w:r>
        <w:rPr>
          <w:rFonts w:ascii="Tahoma" w:eastAsia="Times New Roman" w:hAnsi="Tahoma" w:cs="Tahoma"/>
          <w:szCs w:val="20"/>
        </w:rPr>
        <w:t xml:space="preserve"> пункте </w:t>
      </w:r>
      <w:r w:rsidR="009764DA">
        <w:rPr>
          <w:rFonts w:ascii="Tahoma" w:eastAsia="Times New Roman" w:hAnsi="Tahoma" w:cs="Tahoma"/>
          <w:szCs w:val="20"/>
        </w:rPr>
        <w:t>3.7.</w:t>
      </w:r>
      <w:r w:rsidR="008513A1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>Договора</w:t>
      </w:r>
      <w:r w:rsidR="00D30284" w:rsidRPr="000536A4">
        <w:rPr>
          <w:rFonts w:ascii="Tahoma" w:eastAsia="Times New Roman" w:hAnsi="Tahoma" w:cs="Tahoma"/>
          <w:szCs w:val="20"/>
        </w:rPr>
        <w:t>, сохраняются за Исполнителем после окончания срока действия Договора в отношении услуг, оказанных</w:t>
      </w:r>
      <w:r>
        <w:rPr>
          <w:rFonts w:ascii="Tahoma" w:eastAsia="Times New Roman" w:hAnsi="Tahoma" w:cs="Tahoma"/>
          <w:szCs w:val="20"/>
        </w:rPr>
        <w:t xml:space="preserve"> по Договору.</w:t>
      </w:r>
    </w:p>
    <w:p w:rsidR="000536A4" w:rsidRDefault="000536A4" w:rsidP="000536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</w:p>
    <w:p w:rsidR="00D30284" w:rsidRPr="000536A4" w:rsidRDefault="000536A4" w:rsidP="000536A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3.8.</w:t>
      </w:r>
      <w:r w:rsidR="008513A1">
        <w:rPr>
          <w:rFonts w:ascii="Tahoma" w:eastAsia="Times New Roman" w:hAnsi="Tahoma" w:cs="Tahoma"/>
          <w:szCs w:val="20"/>
        </w:rPr>
        <w:t xml:space="preserve"> </w:t>
      </w:r>
      <w:r w:rsidR="00D30284" w:rsidRPr="000536A4">
        <w:rPr>
          <w:rFonts w:ascii="Tahoma" w:eastAsia="Times New Roman" w:hAnsi="Tahoma" w:cs="Tahoma"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D30284" w:rsidRDefault="000536A4" w:rsidP="000536A4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3.9.</w:t>
      </w:r>
      <w:r w:rsidR="008513A1">
        <w:rPr>
          <w:rFonts w:ascii="Tahoma" w:eastAsia="Times New Roman" w:hAnsi="Tahoma" w:cs="Tahoma"/>
          <w:szCs w:val="20"/>
        </w:rPr>
        <w:t xml:space="preserve"> </w:t>
      </w:r>
      <w:r w:rsidR="00D30284" w:rsidRPr="000536A4">
        <w:rPr>
          <w:rFonts w:ascii="Tahoma" w:eastAsia="Times New Roman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1E3941" w:rsidRPr="000536A4" w:rsidRDefault="001E3941" w:rsidP="000536A4">
      <w:pPr>
        <w:spacing w:after="0" w:line="240" w:lineRule="auto"/>
        <w:jc w:val="both"/>
        <w:rPr>
          <w:rFonts w:ascii="Tahoma" w:hAnsi="Tahoma" w:cs="Tahoma"/>
          <w:bCs/>
          <w:szCs w:val="20"/>
        </w:rPr>
      </w:pPr>
      <w:r>
        <w:rPr>
          <w:rFonts w:ascii="Tahoma" w:eastAsia="Times New Roman" w:hAnsi="Tahoma" w:cs="Tahoma"/>
          <w:szCs w:val="20"/>
        </w:rPr>
        <w:t>3.10.</w:t>
      </w:r>
      <w:r w:rsidR="008513A1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>Стороны ежеквартально проводят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D30284" w:rsidRPr="00FC259A" w:rsidRDefault="00D30284" w:rsidP="000536A4">
      <w:pPr>
        <w:pStyle w:val="afffa"/>
        <w:spacing w:after="0" w:line="240" w:lineRule="auto"/>
        <w:ind w:left="0"/>
        <w:jc w:val="both"/>
        <w:rPr>
          <w:rFonts w:ascii="Tahoma" w:hAnsi="Tahoma" w:cs="Tahoma"/>
          <w:bCs/>
          <w:color w:val="000000" w:themeColor="text1"/>
          <w:szCs w:val="20"/>
        </w:rPr>
      </w:pPr>
      <w:r w:rsidRPr="00FC259A">
        <w:rPr>
          <w:rFonts w:ascii="Tahoma" w:hAnsi="Tahoma" w:cs="Tahoma"/>
          <w:bCs/>
          <w:color w:val="000000" w:themeColor="text1"/>
          <w:szCs w:val="20"/>
        </w:rPr>
        <w:t xml:space="preserve"> </w:t>
      </w:r>
    </w:p>
    <w:p w:rsidR="00D30284" w:rsidRPr="00FC259A" w:rsidRDefault="00D30284" w:rsidP="00D30284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Сроки оказания Услуг:</w:t>
      </w:r>
    </w:p>
    <w:p w:rsidR="00D30284" w:rsidRPr="00FC259A" w:rsidRDefault="001E3941" w:rsidP="00D30284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Общий срок оказания Услуг </w:t>
      </w:r>
      <w:r w:rsidR="00D30284" w:rsidRPr="00FC259A">
        <w:rPr>
          <w:rFonts w:ascii="Tahoma" w:hAnsi="Tahoma" w:cs="Tahoma"/>
          <w:szCs w:val="20"/>
        </w:rPr>
        <w:t xml:space="preserve">с </w:t>
      </w:r>
      <w:bookmarkStart w:id="2" w:name="Начало_выполнения_работ"/>
      <w:r w:rsidR="009764DA">
        <w:rPr>
          <w:rFonts w:ascii="Tahoma" w:hAnsi="Tahoma" w:cs="Tahoma"/>
          <w:szCs w:val="20"/>
        </w:rPr>
        <w:t xml:space="preserve">01.01.2024 </w:t>
      </w:r>
      <w:r>
        <w:rPr>
          <w:rFonts w:ascii="Tahoma" w:hAnsi="Tahoma" w:cs="Tahoma"/>
          <w:szCs w:val="20"/>
        </w:rPr>
        <w:t xml:space="preserve">г. по </w:t>
      </w:r>
      <w:bookmarkStart w:id="3" w:name="Окончание_выполнения_работ"/>
      <w:bookmarkEnd w:id="2"/>
      <w:r w:rsidR="009764DA">
        <w:rPr>
          <w:rFonts w:ascii="Tahoma" w:hAnsi="Tahoma" w:cs="Tahoma"/>
          <w:szCs w:val="20"/>
        </w:rPr>
        <w:t>31.12.2025</w:t>
      </w:r>
      <w:r w:rsidR="00D30284" w:rsidRPr="00FC259A">
        <w:rPr>
          <w:rFonts w:ascii="Tahoma" w:hAnsi="Tahoma" w:cs="Tahoma"/>
          <w:szCs w:val="20"/>
        </w:rPr>
        <w:t>г.</w:t>
      </w:r>
      <w:bookmarkEnd w:id="3"/>
      <w:r w:rsidR="00D30284" w:rsidRPr="00FC259A">
        <w:rPr>
          <w:rFonts w:ascii="Tahoma" w:hAnsi="Tahoma" w:cs="Tahoma"/>
          <w:szCs w:val="20"/>
        </w:rPr>
        <w:t xml:space="preserve"> (включительно)</w:t>
      </w:r>
      <w:r w:rsidR="00D30284">
        <w:rPr>
          <w:rFonts w:ascii="Tahoma" w:hAnsi="Tahoma" w:cs="Tahoma"/>
          <w:szCs w:val="20"/>
        </w:rPr>
        <w:t>.</w:t>
      </w:r>
    </w:p>
    <w:p w:rsidR="00D30284" w:rsidRDefault="009764DA" w:rsidP="007F7E17">
      <w:pPr>
        <w:pStyle w:val="afffa"/>
        <w:numPr>
          <w:ilvl w:val="1"/>
          <w:numId w:val="5"/>
        </w:numPr>
        <w:tabs>
          <w:tab w:val="clear" w:pos="1866"/>
        </w:tabs>
        <w:spacing w:after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Услуги</w:t>
      </w:r>
      <w:r w:rsidR="00D30284" w:rsidRPr="00FC259A">
        <w:rPr>
          <w:rFonts w:ascii="Tahoma" w:hAnsi="Tahoma" w:cs="Tahoma"/>
          <w:szCs w:val="20"/>
        </w:rPr>
        <w:t xml:space="preserve"> по настоящему договору осуществляются Исполнителем в режиме и с периодичностью</w:t>
      </w:r>
      <w:r w:rsidR="00D30284">
        <w:rPr>
          <w:rFonts w:ascii="Tahoma" w:hAnsi="Tahoma" w:cs="Tahoma"/>
          <w:szCs w:val="20"/>
        </w:rPr>
        <w:t>,</w:t>
      </w:r>
      <w:r w:rsidR="00D30284" w:rsidRPr="00FC259A">
        <w:rPr>
          <w:rFonts w:ascii="Tahoma" w:hAnsi="Tahoma" w:cs="Tahoma"/>
          <w:szCs w:val="20"/>
        </w:rPr>
        <w:t xml:space="preserve"> определенными в </w:t>
      </w:r>
      <w:r w:rsidR="00D30284">
        <w:rPr>
          <w:rFonts w:ascii="Tahoma" w:hAnsi="Tahoma" w:cs="Tahoma"/>
          <w:szCs w:val="20"/>
        </w:rPr>
        <w:t>Перечне объектов охраны</w:t>
      </w:r>
      <w:r w:rsidR="00D30284" w:rsidRPr="00FC259A">
        <w:rPr>
          <w:rFonts w:ascii="Tahoma" w:hAnsi="Tahoma" w:cs="Tahoma"/>
          <w:szCs w:val="20"/>
        </w:rPr>
        <w:t xml:space="preserve"> </w:t>
      </w:r>
      <w:r w:rsidR="00D30284" w:rsidRPr="00DE5A1D">
        <w:rPr>
          <w:rFonts w:ascii="Tahoma" w:hAnsi="Tahoma" w:cs="Tahoma"/>
          <w:szCs w:val="20"/>
        </w:rPr>
        <w:t>(Приложение № 2.1.</w:t>
      </w:r>
      <w:r w:rsidR="00D30284">
        <w:rPr>
          <w:rFonts w:ascii="Tahoma" w:hAnsi="Tahoma" w:cs="Tahoma"/>
          <w:szCs w:val="20"/>
        </w:rPr>
        <w:t xml:space="preserve"> </w:t>
      </w:r>
      <w:r w:rsidR="00D30284" w:rsidRPr="00FC259A">
        <w:rPr>
          <w:rFonts w:ascii="Tahoma" w:hAnsi="Tahoma" w:cs="Tahoma"/>
          <w:szCs w:val="20"/>
        </w:rPr>
        <w:t>к настоящему Договору).</w:t>
      </w:r>
    </w:p>
    <w:p w:rsidR="00D30284" w:rsidRDefault="00D30284" w:rsidP="007F7E17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</w:t>
      </w:r>
      <w:r>
        <w:rPr>
          <w:rFonts w:ascii="Tahoma" w:hAnsi="Tahoma" w:cs="Tahoma"/>
          <w:szCs w:val="20"/>
        </w:rPr>
        <w:t>.</w:t>
      </w:r>
    </w:p>
    <w:p w:rsidR="00D30284" w:rsidRPr="00FC259A" w:rsidRDefault="007F7E17" w:rsidP="007F7E17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4.4.</w:t>
      </w:r>
      <w:r w:rsidR="00D30284">
        <w:rPr>
          <w:rFonts w:ascii="Tahoma" w:hAnsi="Tahoma" w:cs="Tahoma"/>
          <w:szCs w:val="20"/>
        </w:rPr>
        <w:tab/>
      </w:r>
      <w:r w:rsidR="00D30284" w:rsidRPr="00DE5A1D">
        <w:rPr>
          <w:rFonts w:ascii="Tahoma" w:hAnsi="Tahoma" w:cs="Tahoma"/>
          <w:szCs w:val="20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</w:t>
      </w:r>
      <w:r w:rsidR="00D30284" w:rsidRPr="00FC259A">
        <w:rPr>
          <w:rFonts w:ascii="Tahoma" w:hAnsi="Tahoma" w:cs="Tahoma"/>
          <w:szCs w:val="20"/>
        </w:rPr>
        <w:t>.</w:t>
      </w:r>
    </w:p>
    <w:p w:rsidR="00D30284" w:rsidRPr="00FC259A" w:rsidRDefault="007F7E17" w:rsidP="007F7E1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4.5.   </w:t>
      </w:r>
      <w:r w:rsidR="00D30284" w:rsidRPr="00FC259A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D30284" w:rsidRPr="00FC259A" w:rsidRDefault="007F7E17" w:rsidP="007F7E17">
      <w:pPr>
        <w:pStyle w:val="afffd"/>
        <w:spacing w:after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4.6.  </w:t>
      </w:r>
      <w:r w:rsidR="00D30284" w:rsidRPr="00FC259A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D30284" w:rsidRPr="00FC259A" w:rsidRDefault="00D30284" w:rsidP="00D30284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D30284" w:rsidRPr="00FC259A" w:rsidRDefault="00D30284" w:rsidP="00D30284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b/>
          <w:szCs w:val="20"/>
        </w:rPr>
        <w:t>Порядок Оказания Услуг</w:t>
      </w:r>
    </w:p>
    <w:p w:rsidR="00D30284" w:rsidRPr="0057040C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 xml:space="preserve">Взаимоотношения сторон по организации охраны Объекта регулируются </w:t>
      </w:r>
      <w:r w:rsidRPr="00FC259A">
        <w:rPr>
          <w:rFonts w:ascii="Tahoma" w:hAnsi="Tahoma" w:cs="Tahoma"/>
          <w:szCs w:val="20"/>
        </w:rPr>
        <w:t>Законом РФ от 11.03.1992 №</w:t>
      </w:r>
      <w:r w:rsidRPr="0057040C">
        <w:rPr>
          <w:rFonts w:ascii="Tahoma" w:hAnsi="Tahoma" w:cs="Tahoma"/>
          <w:szCs w:val="20"/>
        </w:rPr>
        <w:t xml:space="preserve">2487-1 «О частной детективной и охранной деятельности в Российской Федерации», Федеральным законом от 21.07.2011 (ред от 14.10.2014) №256-ФЗ «О безопасности объектов топливно-энергетического комплекса», Федерального закона от 13.12.1996 (ред. </w:t>
      </w:r>
      <w:r w:rsidR="008513A1">
        <w:rPr>
          <w:rFonts w:ascii="Tahoma" w:hAnsi="Tahoma" w:cs="Tahoma"/>
          <w:szCs w:val="20"/>
        </w:rPr>
        <w:t>о</w:t>
      </w:r>
      <w:r w:rsidRPr="0057040C">
        <w:rPr>
          <w:rFonts w:ascii="Tahoma" w:hAnsi="Tahoma" w:cs="Tahoma"/>
          <w:szCs w:val="20"/>
        </w:rPr>
        <w:t xml:space="preserve">т </w:t>
      </w:r>
      <w:r w:rsidR="008513A1">
        <w:rPr>
          <w:rFonts w:ascii="Tahoma" w:hAnsi="Tahoma" w:cs="Tahoma"/>
          <w:szCs w:val="20"/>
        </w:rPr>
        <w:t>29</w:t>
      </w:r>
      <w:r w:rsidRPr="0057040C">
        <w:rPr>
          <w:rFonts w:ascii="Tahoma" w:hAnsi="Tahoma" w:cs="Tahoma"/>
          <w:szCs w:val="20"/>
        </w:rPr>
        <w:t>.</w:t>
      </w:r>
      <w:r w:rsidR="008513A1">
        <w:rPr>
          <w:rFonts w:ascii="Tahoma" w:hAnsi="Tahoma" w:cs="Tahoma"/>
          <w:szCs w:val="20"/>
        </w:rPr>
        <w:t>1</w:t>
      </w:r>
      <w:r w:rsidRPr="0057040C">
        <w:rPr>
          <w:rFonts w:ascii="Tahoma" w:hAnsi="Tahoma" w:cs="Tahoma"/>
          <w:szCs w:val="20"/>
        </w:rPr>
        <w:t>.20</w:t>
      </w:r>
      <w:r w:rsidR="008513A1">
        <w:rPr>
          <w:rFonts w:ascii="Tahoma" w:hAnsi="Tahoma" w:cs="Tahoma"/>
          <w:szCs w:val="20"/>
        </w:rPr>
        <w:t>21</w:t>
      </w:r>
      <w:r w:rsidRPr="0057040C">
        <w:rPr>
          <w:rFonts w:ascii="Tahoma" w:hAnsi="Tahoma" w:cs="Tahoma"/>
          <w:szCs w:val="20"/>
        </w:rPr>
        <w:t xml:space="preserve">) №150-ФЗ «Об оружии», иными </w:t>
      </w:r>
      <w:r w:rsidRPr="0057040C">
        <w:rPr>
          <w:rFonts w:ascii="Tahoma" w:eastAsia="Microsoft Sans Serif" w:hAnsi="Tahoma" w:cs="Tahoma"/>
          <w:szCs w:val="20"/>
        </w:rPr>
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внутриобъектовом режиме на территории охраняемых объектов </w:t>
      </w:r>
      <w:r>
        <w:rPr>
          <w:rFonts w:ascii="Tahoma" w:eastAsia="Microsoft Sans Serif" w:hAnsi="Tahoma" w:cs="Tahoma"/>
          <w:szCs w:val="20"/>
        </w:rPr>
        <w:t>Кировского филиала  АО «ЭнергосбыТ Плюс»</w:t>
      </w:r>
      <w:r w:rsidRPr="0057040C">
        <w:rPr>
          <w:rFonts w:ascii="Tahoma" w:eastAsia="Microsoft Sans Serif" w:hAnsi="Tahoma" w:cs="Tahoma"/>
          <w:szCs w:val="20"/>
        </w:rPr>
        <w:t>,  утвержденного Заказчиком, а также настоящим Договором.</w:t>
      </w:r>
    </w:p>
    <w:p w:rsidR="00D30284" w:rsidRPr="0057040C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Пропускной и внутриобъектовый режимы на Объекте устанавливаются Заказчиком на основании Положения «О пропускном и внутриобъектовом режиме на территории охраняемых объектов </w:t>
      </w:r>
      <w:r>
        <w:rPr>
          <w:rFonts w:ascii="Tahoma" w:eastAsia="Microsoft Sans Serif" w:hAnsi="Tahoma" w:cs="Tahoma"/>
          <w:szCs w:val="20"/>
        </w:rPr>
        <w:t xml:space="preserve">Кировского </w:t>
      </w:r>
      <w:r w:rsidRPr="0057040C">
        <w:rPr>
          <w:rFonts w:ascii="Tahoma" w:eastAsia="Microsoft Sans Serif" w:hAnsi="Tahoma" w:cs="Tahoma"/>
          <w:szCs w:val="20"/>
        </w:rPr>
        <w:t>филиала АО «</w:t>
      </w:r>
      <w:r>
        <w:rPr>
          <w:rFonts w:ascii="Tahoma" w:eastAsia="Microsoft Sans Serif" w:hAnsi="Tahoma" w:cs="Tahoma"/>
          <w:szCs w:val="20"/>
        </w:rPr>
        <w:t>ЭнергосбыТ Плюс</w:t>
      </w:r>
      <w:r w:rsidR="008513A1">
        <w:rPr>
          <w:rFonts w:ascii="Tahoma" w:eastAsia="Microsoft Sans Serif" w:hAnsi="Tahoma" w:cs="Tahoma"/>
          <w:szCs w:val="20"/>
        </w:rPr>
        <w:t>» и отдельными распоряжениями отдела по безопасности и режиму Кировского филиала АО «ЭнергосбыТ Плюс»,</w:t>
      </w:r>
      <w:r w:rsidRPr="0057040C">
        <w:rPr>
          <w:rFonts w:ascii="Tahoma" w:eastAsia="Microsoft Sans Serif" w:hAnsi="Tahoma" w:cs="Tahoma"/>
          <w:szCs w:val="20"/>
        </w:rPr>
        <w:t xml:space="preserve"> обеспечение</w:t>
      </w:r>
      <w:r w:rsidR="008513A1">
        <w:rPr>
          <w:rFonts w:ascii="Tahoma" w:eastAsia="Microsoft Sans Serif" w:hAnsi="Tahoma" w:cs="Tahoma"/>
          <w:szCs w:val="20"/>
        </w:rPr>
        <w:t xml:space="preserve"> исполнения указанных документов возлагается на </w:t>
      </w:r>
      <w:r w:rsidRPr="0057040C">
        <w:rPr>
          <w:rFonts w:ascii="Tahoma" w:eastAsia="Microsoft Sans Serif" w:hAnsi="Tahoma" w:cs="Tahoma"/>
          <w:szCs w:val="20"/>
        </w:rPr>
        <w:t>Исполнителя.</w:t>
      </w:r>
    </w:p>
    <w:p w:rsidR="00D30284" w:rsidRPr="0057040C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В течении 10 рабочих дней с момента заключения Договора Стороны создают комиссию из своих представителей для обследования Объектов охраны.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режимов, их инженерно-техническую укрепленность, техническое состояние </w:t>
      </w:r>
      <w:r>
        <w:rPr>
          <w:rFonts w:ascii="Tahoma" w:hAnsi="Tahoma" w:cs="Tahoma"/>
          <w:szCs w:val="20"/>
        </w:rPr>
        <w:t>инженерно-технических средств охраны (далее –</w:t>
      </w:r>
      <w:r w:rsidRPr="0057040C">
        <w:rPr>
          <w:rFonts w:ascii="Tahoma" w:hAnsi="Tahoma" w:cs="Tahoma"/>
          <w:szCs w:val="20"/>
        </w:rPr>
        <w:t>ИТСО</w:t>
      </w:r>
      <w:r>
        <w:rPr>
          <w:rFonts w:ascii="Tahoma" w:hAnsi="Tahoma" w:cs="Tahoma"/>
          <w:szCs w:val="20"/>
        </w:rPr>
        <w:t>)</w:t>
      </w:r>
      <w:r w:rsidRPr="0057040C">
        <w:rPr>
          <w:rFonts w:ascii="Tahoma" w:hAnsi="Tahoma" w:cs="Tahoma"/>
          <w:szCs w:val="20"/>
        </w:rPr>
        <w:t xml:space="preserve"> и пожарной сигнализации, потребность в оборудовании подлежащих приему под охрану Объектов дополнительными ИТСО и пожарной сигнализацией, с определением сроков их внедрения, о чем составляются Акты обследования технического состояния каждого Объекта. К Актам обследования должны прилагаться схемы Объектов охраны с указанием границ охраняемой территории, расположения зданий, строений, участков местности, принятых под охрану, количество и режим работы постов охраны, их дислокация и маршруты патрулирования.</w:t>
      </w:r>
    </w:p>
    <w:p w:rsidR="00D30284" w:rsidRPr="0057040C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Исполнителем в течение 7 (семи) рабочих дней с момента подписания Договора составляется План-схема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ФСБ, МВД, МЧС. Указанная документация в обязательном порядке согласовывается Исполнителем с Заказчиком. Копии перечисленных документов предоставляются в Управление по безопасности и режиму Заказчика в течение семи календарных дней с даты их подписания (утверждения) последним согласующим субъектом. План-схема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пользования.</w:t>
      </w:r>
    </w:p>
    <w:p w:rsidR="00D30284" w:rsidRPr="0057040C" w:rsidRDefault="00D30284" w:rsidP="00D30284">
      <w:pPr>
        <w:pStyle w:val="afffa"/>
        <w:numPr>
          <w:ilvl w:val="0"/>
          <w:numId w:val="13"/>
        </w:numPr>
        <w:tabs>
          <w:tab w:val="num" w:pos="284"/>
        </w:tabs>
        <w:ind w:left="0" w:firstLine="0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 </w:t>
      </w:r>
      <w:r w:rsidRPr="0057040C">
        <w:rPr>
          <w:rFonts w:ascii="Tahoma" w:eastAsia="Microsoft Sans Serif" w:hAnsi="Tahoma" w:cs="Tahoma"/>
          <w:szCs w:val="20"/>
        </w:rPr>
        <w:t>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</w:t>
      </w:r>
      <w:r>
        <w:rPr>
          <w:rFonts w:ascii="Tahoma" w:eastAsia="Microsoft Sans Serif" w:hAnsi="Tahoma" w:cs="Tahoma"/>
          <w:szCs w:val="20"/>
        </w:rPr>
        <w:t>тию, с необходимой экипировкой</w:t>
      </w:r>
      <w:r w:rsidRPr="0057040C">
        <w:rPr>
          <w:rFonts w:ascii="Tahoma" w:eastAsia="Microsoft Sans Serif" w:hAnsi="Tahoma" w:cs="Tahoma"/>
          <w:szCs w:val="20"/>
        </w:rPr>
        <w:t>, специальными средствами и средствами связи.</w:t>
      </w:r>
    </w:p>
    <w:p w:rsidR="00D30284" w:rsidRPr="00FC259A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При необходимости изменения (увеличения) количества постов охраны на Объекте Заказчика, в том числе в связи с передачей Исполнителю дополнительных Объектов и/или имущества, Заказчик не менее чем за 7 (семь) рабочих дней направляет Исполнителю в письменной форме заявку на изменение количества постов охраны. Исполнитель в течение 1 (одного) рабочего дня с момента </w:t>
      </w:r>
      <w:r w:rsidRPr="00FC259A">
        <w:rPr>
          <w:rFonts w:ascii="Tahoma" w:eastAsia="Microsoft Sans Serif" w:hAnsi="Tahoma" w:cs="Tahoma"/>
          <w:szCs w:val="20"/>
        </w:rPr>
        <w:t>получения от Заказчика заявки, направляет в адрес Заказчика ее подтверждение. 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(изменением) Акта совместных комиссий в течение 30 (тридцати) дней с момента изменения численности единиц охраны.</w:t>
      </w:r>
    </w:p>
    <w:p w:rsidR="00D30284" w:rsidRPr="00FC259A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FC259A">
        <w:rPr>
          <w:rFonts w:ascii="Tahoma" w:hAnsi="Tahoma" w:cs="Tahoma"/>
          <w:b/>
          <w:szCs w:val="20"/>
        </w:rPr>
        <w:t xml:space="preserve"> Заказчик обязан:</w:t>
      </w:r>
    </w:p>
    <w:p w:rsidR="00D30284" w:rsidRPr="00826868" w:rsidRDefault="00826868" w:rsidP="00826868">
      <w:pPr>
        <w:widowControl w:val="0"/>
        <w:spacing w:after="0" w:line="240" w:lineRule="auto"/>
        <w:jc w:val="both"/>
        <w:rPr>
          <w:rFonts w:ascii="Tahoma" w:hAnsi="Tahoma" w:cs="Tahoma"/>
          <w:b/>
          <w:szCs w:val="20"/>
        </w:rPr>
      </w:pPr>
      <w:r>
        <w:rPr>
          <w:rFonts w:ascii="Tahoma" w:eastAsia="Microsoft Sans Serif" w:hAnsi="Tahoma" w:cs="Tahoma"/>
          <w:szCs w:val="20"/>
        </w:rPr>
        <w:t>5.1.7.1</w:t>
      </w:r>
      <w:r w:rsidR="00D30284" w:rsidRPr="00826868">
        <w:rPr>
          <w:rFonts w:ascii="Tahoma" w:eastAsia="Microsoft Sans Serif" w:hAnsi="Tahoma" w:cs="Tahoma"/>
          <w:szCs w:val="20"/>
        </w:rPr>
        <w:t xml:space="preserve"> Обеспечить:</w:t>
      </w:r>
    </w:p>
    <w:p w:rsidR="00D30284" w:rsidRPr="0057040C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lastRenderedPageBreak/>
        <w:t>- размещение караула, стационарных постов охраны Исполнителя, постов централизованного наблюдения инженерно-технических систем охраны;</w:t>
      </w:r>
    </w:p>
    <w:p w:rsidR="00D30284" w:rsidRPr="0057040C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- оборудование центрального поста на охраняемом Объекте телефонной связью;</w:t>
      </w:r>
    </w:p>
    <w:p w:rsidR="00D30284" w:rsidRPr="0057040C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-на охраняемых объектах Заказчик обеспечивает условия, отвечающие санитарным требованиям, для размещения работников Исполнителя на постах охраны.</w:t>
      </w:r>
    </w:p>
    <w:p w:rsidR="00D30284" w:rsidRPr="00826868" w:rsidRDefault="00826868" w:rsidP="00826868">
      <w:pPr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5.1.7.2.</w:t>
      </w:r>
      <w:r w:rsidR="00D30284" w:rsidRPr="00826868">
        <w:rPr>
          <w:rFonts w:ascii="Tahoma" w:eastAsia="Microsoft Sans Serif" w:hAnsi="Tahoma" w:cs="Tahoma"/>
          <w:szCs w:val="20"/>
        </w:rPr>
        <w:t>В целях оказания охранных услуг, предоставить Исполнителю на срок действия настоящего Договора помещение либо его часть для размещения его работников;</w:t>
      </w:r>
      <w:r w:rsidR="00D30284" w:rsidRPr="00826868">
        <w:rPr>
          <w:rFonts w:ascii="Tahoma" w:hAnsi="Tahoma" w:cs="Tahoma"/>
          <w:szCs w:val="20"/>
        </w:rPr>
        <w:t xml:space="preserve"> </w:t>
      </w:r>
      <w:r w:rsidR="00D30284" w:rsidRPr="00826868">
        <w:rPr>
          <w:rFonts w:ascii="Tahoma" w:eastAsia="Calibri" w:hAnsi="Tahoma" w:cs="Tahoma"/>
        </w:rPr>
        <w:t>помещение для организации комнаты для хранения оружия</w:t>
      </w:r>
      <w:r w:rsidR="00D30284" w:rsidRPr="00826868">
        <w:rPr>
          <w:rFonts w:ascii="Tahoma" w:hAnsi="Tahoma" w:cs="Tahoma"/>
          <w:szCs w:val="20"/>
        </w:rPr>
        <w:t xml:space="preserve"> (при наличии такой возможности у Заказчика). </w:t>
      </w:r>
      <w:r w:rsidR="00D30284" w:rsidRPr="00826868">
        <w:rPr>
          <w:rFonts w:ascii="Tahoma" w:eastAsia="Microsoft Sans Serif" w:hAnsi="Tahoma" w:cs="Tahoma"/>
          <w:szCs w:val="20"/>
        </w:rPr>
        <w:t>Имущество передается посредством подписания Акта приема-передачи Имущества в 2 (двух) экземплярах.</w:t>
      </w:r>
    </w:p>
    <w:p w:rsidR="00D30284" w:rsidRPr="00826868" w:rsidRDefault="00826868" w:rsidP="00826868">
      <w:pPr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5.1.7.3.</w:t>
      </w:r>
      <w:r w:rsidR="00D30284" w:rsidRPr="00826868">
        <w:rPr>
          <w:rFonts w:ascii="Tahoma" w:eastAsia="Microsoft Sans Serif" w:hAnsi="Tahoma" w:cs="Tahoma"/>
          <w:szCs w:val="20"/>
        </w:rPr>
        <w:t>Провести с работниками Исполнителя инструктаж по правилам техники безопасности и охране труда, пожарной безопасности.</w:t>
      </w:r>
    </w:p>
    <w:p w:rsidR="00D30284" w:rsidRPr="00826868" w:rsidRDefault="00826868" w:rsidP="00826868">
      <w:pPr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5.1.7.4.</w:t>
      </w:r>
      <w:r w:rsidR="00D30284" w:rsidRPr="00826868">
        <w:rPr>
          <w:rFonts w:ascii="Tahoma" w:eastAsia="Microsoft Sans Serif" w:hAnsi="Tahoma" w:cs="Tahoma"/>
          <w:szCs w:val="20"/>
        </w:rPr>
        <w:t>Обеспечить посты необходимой информационной документацией (копии локальных нормативных актов, списки, перечни и т.д.) касающихся пропускного и внутриобъектового режима, образцами действующих на объекте пропускных документов и документов на вывоз материальных ценностей.</w:t>
      </w:r>
    </w:p>
    <w:p w:rsidR="00D30284" w:rsidRPr="00826868" w:rsidRDefault="00826868" w:rsidP="00826868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</w:t>
      </w:r>
      <w:r w:rsidR="00B93F34">
        <w:rPr>
          <w:rFonts w:ascii="Tahoma" w:eastAsia="Microsoft Sans Serif" w:hAnsi="Tahoma" w:cs="Tahoma"/>
          <w:szCs w:val="20"/>
        </w:rPr>
        <w:t>5</w:t>
      </w:r>
      <w:r>
        <w:rPr>
          <w:rFonts w:ascii="Tahoma" w:eastAsia="Microsoft Sans Serif" w:hAnsi="Tahoma" w:cs="Tahoma"/>
          <w:szCs w:val="20"/>
        </w:rPr>
        <w:t xml:space="preserve">. </w:t>
      </w:r>
      <w:r w:rsidR="00D30284" w:rsidRPr="00826868">
        <w:rPr>
          <w:rFonts w:ascii="Tahoma" w:eastAsia="Microsoft Sans Serif" w:hAnsi="Tahoma" w:cs="Tahoma"/>
          <w:szCs w:val="20"/>
        </w:rPr>
        <w:t>Своевременно уведомлять Исполнителя о предполагаемых изменениях в системе охраны на объекте.</w:t>
      </w:r>
    </w:p>
    <w:p w:rsidR="00D30284" w:rsidRPr="0057040C" w:rsidRDefault="00826868" w:rsidP="0082686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</w:t>
      </w:r>
      <w:r w:rsidR="00B93F34">
        <w:rPr>
          <w:rFonts w:ascii="Tahoma" w:eastAsia="Microsoft Sans Serif" w:hAnsi="Tahoma" w:cs="Tahoma"/>
          <w:szCs w:val="20"/>
        </w:rPr>
        <w:t>6</w:t>
      </w:r>
      <w:r>
        <w:rPr>
          <w:rFonts w:ascii="Tahoma" w:eastAsia="Microsoft Sans Serif" w:hAnsi="Tahoma" w:cs="Tahoma"/>
          <w:szCs w:val="20"/>
        </w:rPr>
        <w:t xml:space="preserve">. </w:t>
      </w:r>
      <w:r w:rsidR="00D30284" w:rsidRPr="0057040C">
        <w:rPr>
          <w:rFonts w:ascii="Tahoma" w:eastAsia="Microsoft Sans Serif" w:hAnsi="Tahoma" w:cs="Tahoma"/>
          <w:szCs w:val="20"/>
          <w:lang w:val="en-US"/>
        </w:rPr>
        <w:t>C</w:t>
      </w:r>
      <w:r w:rsidR="00D30284" w:rsidRPr="0057040C">
        <w:rPr>
          <w:rFonts w:ascii="Tahoma" w:eastAsia="Microsoft Sans Serif" w:hAnsi="Tahoma" w:cs="Tahoma"/>
          <w:szCs w:val="20"/>
        </w:rPr>
        <w:t>давать под охрану и принимать из под охраны отдельные объекты, помещения и имущество расположенных на территории охраняемых объектов.</w:t>
      </w:r>
    </w:p>
    <w:p w:rsidR="00D30284" w:rsidRPr="0057040C" w:rsidRDefault="00826868" w:rsidP="0082686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5.1.7.</w:t>
      </w:r>
      <w:r w:rsidR="00B93F34">
        <w:rPr>
          <w:rFonts w:ascii="Tahoma" w:eastAsia="Microsoft Sans Serif" w:hAnsi="Tahoma" w:cs="Tahoma"/>
          <w:szCs w:val="20"/>
        </w:rPr>
        <w:t>7</w:t>
      </w:r>
      <w:r>
        <w:rPr>
          <w:rFonts w:ascii="Tahoma" w:eastAsia="Microsoft Sans Serif" w:hAnsi="Tahoma" w:cs="Tahoma"/>
          <w:szCs w:val="20"/>
        </w:rPr>
        <w:t xml:space="preserve">. </w:t>
      </w:r>
      <w:r w:rsidR="00D30284" w:rsidRPr="0057040C">
        <w:rPr>
          <w:rFonts w:ascii="Tahoma" w:eastAsia="Microsoft Sans Serif" w:hAnsi="Tahoma" w:cs="Tahoma"/>
          <w:szCs w:val="20"/>
        </w:rPr>
        <w:t>Направить Исполнителю перечень лиц, уполномоченных решать с Исполнителем вопросы, касающихся настоящего Договора.</w:t>
      </w:r>
    </w:p>
    <w:p w:rsidR="00D30284" w:rsidRPr="0057040C" w:rsidRDefault="00826868" w:rsidP="0082686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5.1.7.</w:t>
      </w:r>
      <w:r w:rsidR="00B93F34">
        <w:rPr>
          <w:rFonts w:ascii="Tahoma" w:hAnsi="Tahoma" w:cs="Tahoma"/>
          <w:szCs w:val="20"/>
        </w:rPr>
        <w:t>8</w:t>
      </w:r>
      <w:r>
        <w:rPr>
          <w:rFonts w:ascii="Tahoma" w:hAnsi="Tahoma" w:cs="Tahoma"/>
          <w:szCs w:val="20"/>
        </w:rPr>
        <w:t xml:space="preserve">. </w:t>
      </w:r>
      <w:r w:rsidR="00D30284" w:rsidRPr="0057040C">
        <w:rPr>
          <w:rFonts w:ascii="Tahoma" w:hAnsi="Tahoma" w:cs="Tahoma"/>
          <w:szCs w:val="20"/>
        </w:rPr>
        <w:t>Осуществлять периодические обследования Объекта с целью определения степени его защищенности от противоправных посягательств.</w:t>
      </w:r>
    </w:p>
    <w:p w:rsidR="00826868" w:rsidRDefault="00826868" w:rsidP="0082686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5.1.7.</w:t>
      </w:r>
      <w:r w:rsidR="00B93F34">
        <w:rPr>
          <w:rFonts w:ascii="Tahoma" w:hAnsi="Tahoma" w:cs="Tahoma"/>
          <w:szCs w:val="20"/>
        </w:rPr>
        <w:t>9</w:t>
      </w:r>
      <w:r>
        <w:rPr>
          <w:rFonts w:ascii="Tahoma" w:hAnsi="Tahoma" w:cs="Tahoma"/>
          <w:szCs w:val="20"/>
        </w:rPr>
        <w:t xml:space="preserve">. </w:t>
      </w:r>
      <w:r w:rsidR="00D30284" w:rsidRPr="0057040C">
        <w:rPr>
          <w:rFonts w:ascii="Tahoma" w:hAnsi="Tahoma" w:cs="Tahoma"/>
          <w:szCs w:val="20"/>
        </w:rPr>
        <w:t>Своевременно информировать Исполнителя о проведении каких-либо мероприятий, в следствии которых может понадобится изменение характер</w:t>
      </w:r>
      <w:r>
        <w:rPr>
          <w:rFonts w:ascii="Tahoma" w:hAnsi="Tahoma" w:cs="Tahoma"/>
          <w:szCs w:val="20"/>
        </w:rPr>
        <w:t>а охраны или дислокации постов.</w:t>
      </w:r>
    </w:p>
    <w:p w:rsidR="00D30284" w:rsidRPr="0057040C" w:rsidRDefault="00826868" w:rsidP="0082686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5.1.7.</w:t>
      </w:r>
      <w:r w:rsidR="00B93F34">
        <w:rPr>
          <w:rFonts w:ascii="Tahoma" w:hAnsi="Tahoma" w:cs="Tahoma"/>
          <w:szCs w:val="20"/>
        </w:rPr>
        <w:t>10</w:t>
      </w:r>
      <w:r>
        <w:rPr>
          <w:rFonts w:ascii="Tahoma" w:hAnsi="Tahoma" w:cs="Tahoma"/>
          <w:szCs w:val="20"/>
        </w:rPr>
        <w:t>. В</w:t>
      </w:r>
      <w:r w:rsidR="00D30284" w:rsidRPr="0057040C">
        <w:rPr>
          <w:rFonts w:ascii="Tahoma" w:eastAsia="Microsoft Sans Serif" w:hAnsi="Tahoma" w:cs="Tahoma"/>
          <w:szCs w:val="20"/>
        </w:rPr>
        <w:t xml:space="preserve"> случаях совершения противоправных действий в отношении охраняемого Объекта (нарушение установленного порядка пропускного и внутриобъектового режима, хищение либо уничтожение охраняемого имущества и т.п.), в том числе повлекших причинение Заказчику ущерба, он обязуется:</w:t>
      </w:r>
    </w:p>
    <w:p w:rsidR="00D30284" w:rsidRPr="00FC259A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а) в течение 12 часов с момента обнаружения факта причинения ущерба, известить об этом Исполнителя</w:t>
      </w:r>
      <w:r w:rsidRPr="00FC259A">
        <w:rPr>
          <w:rFonts w:ascii="Tahoma" w:eastAsia="Microsoft Sans Serif" w:hAnsi="Tahoma" w:cs="Tahoma"/>
          <w:szCs w:val="20"/>
        </w:rPr>
        <w:t>;</w:t>
      </w:r>
    </w:p>
    <w:p w:rsidR="00D30284" w:rsidRPr="00FC259A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б) предоставить Исполнителю или его уполномоченным работникам возможность совместно с представителями правоохранительных органов и/или органов пожарного надзора проводить осмотр или обследование места происшествия (поврежденного имущества), расследование причин и установление размера фактически причинённого ущерба, участвовать в разработке мероприятий, направленных на профилактику противоправных посягательств;</w:t>
      </w:r>
    </w:p>
    <w:p w:rsidR="00D30284" w:rsidRPr="00FC259A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в) по запросу Исполнителя сообщить ему необходимую информацию о размере и причинах хищения, повреждения или уничтожения охраняемого имущества, а также о размере предотвращенного Исполнителем ущерба Заказчику;</w:t>
      </w:r>
    </w:p>
    <w:p w:rsidR="00D30284" w:rsidRPr="00FC259A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Заказчик вправе:</w:t>
      </w:r>
    </w:p>
    <w:p w:rsidR="00D30284" w:rsidRPr="00DE5A1D" w:rsidRDefault="00D30284" w:rsidP="00D30284">
      <w:pPr>
        <w:pStyle w:val="afffa"/>
        <w:widowControl w:val="0"/>
        <w:numPr>
          <w:ilvl w:val="3"/>
          <w:numId w:val="26"/>
        </w:numPr>
        <w:spacing w:after="0" w:line="240" w:lineRule="auto"/>
        <w:ind w:left="993" w:hanging="993"/>
        <w:jc w:val="both"/>
        <w:rPr>
          <w:rFonts w:ascii="Tahoma" w:hAnsi="Tahoma" w:cs="Tahoma"/>
          <w:b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Запрашивать у Исполнителя:</w:t>
      </w:r>
    </w:p>
    <w:p w:rsidR="00D30284" w:rsidRPr="00FC259A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</w:t>
      </w:r>
      <w:r>
        <w:rPr>
          <w:rFonts w:ascii="Tahoma" w:eastAsia="Microsoft Sans Serif" w:hAnsi="Tahoma" w:cs="Tahoma"/>
          <w:szCs w:val="20"/>
        </w:rPr>
        <w:t xml:space="preserve"> </w:t>
      </w:r>
      <w:r w:rsidRPr="00FC259A">
        <w:rPr>
          <w:rFonts w:ascii="Tahoma" w:eastAsia="Microsoft Sans Serif" w:hAnsi="Tahoma" w:cs="Tahoma"/>
          <w:szCs w:val="20"/>
        </w:rPr>
        <w:t>письменные отчёты в рамках исполнения обязательств по настоящему договору о состоянии охраны Объекта, в том числе о состоянии и работоспособности инженерно-технических средств охраны, нарушениях пропускного и внутриобъектового режима.</w:t>
      </w:r>
    </w:p>
    <w:p w:rsidR="00D30284" w:rsidRPr="00FC259A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документы, подтверждающие обоснование затрат, указанных в калькуляции стоимости услуг, не отнесенных к коммерческой тайне Исполнителя.</w:t>
      </w:r>
    </w:p>
    <w:p w:rsidR="00D30284" w:rsidRPr="00FC259A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информацию обо всех случаях применения работниками Исполнителя служебного оружия или специальных средств.</w:t>
      </w:r>
    </w:p>
    <w:p w:rsidR="00D30284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>- информацию обо всех кадровых изменениях в составе охраны Объекта, в том числе данные на вновь принимаемых работников охраны, не отнесенные к персональным</w:t>
      </w:r>
      <w:r>
        <w:rPr>
          <w:rFonts w:ascii="Tahoma" w:eastAsia="Microsoft Sans Serif" w:hAnsi="Tahoma" w:cs="Tahoma"/>
          <w:szCs w:val="20"/>
        </w:rPr>
        <w:t xml:space="preserve"> данным работников Исполнителя.</w:t>
      </w:r>
    </w:p>
    <w:p w:rsidR="00D30284" w:rsidRPr="00FC259A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5.1.8.2. </w:t>
      </w:r>
      <w:r w:rsidRPr="00FC259A">
        <w:rPr>
          <w:rFonts w:ascii="Tahoma" w:eastAsia="Microsoft Sans Serif" w:hAnsi="Tahoma" w:cs="Tahoma"/>
          <w:szCs w:val="20"/>
        </w:rPr>
        <w:t>Письменно информировать Исполнителя с приложением подтверждающих документов о выявленных нарушениях, связанных с исполнением обязательств по Договору и требовать их устранения.</w:t>
      </w:r>
    </w:p>
    <w:p w:rsidR="00D30284" w:rsidRDefault="00C10BDA" w:rsidP="00C10BDA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5.1.8.3</w:t>
      </w:r>
      <w:r w:rsidR="00D30284">
        <w:rPr>
          <w:rFonts w:ascii="Tahoma" w:eastAsia="Microsoft Sans Serif" w:hAnsi="Tahoma" w:cs="Tahoma"/>
          <w:szCs w:val="20"/>
        </w:rPr>
        <w:t xml:space="preserve">. </w:t>
      </w:r>
      <w:r w:rsidR="00D30284" w:rsidRPr="00DE5A1D">
        <w:rPr>
          <w:rFonts w:ascii="Tahoma" w:eastAsia="Microsoft Sans Serif" w:hAnsi="Tahoma" w:cs="Tahoma"/>
          <w:szCs w:val="20"/>
        </w:rPr>
        <w:t xml:space="preserve">Контролировать работу бюро пропусков, в том числе изготовление, оформление, выдачу, изъятие, учёт и хранение установленных на охраняемом Объекте бланков удостоверений, </w:t>
      </w:r>
      <w:r w:rsidR="00D30284" w:rsidRPr="00DE5A1D">
        <w:rPr>
          <w:rFonts w:ascii="Tahoma" w:eastAsia="Microsoft Sans Serif" w:hAnsi="Tahoma" w:cs="Tahoma"/>
          <w:szCs w:val="20"/>
        </w:rPr>
        <w:lastRenderedPageBreak/>
        <w:t>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ворота).</w:t>
      </w:r>
    </w:p>
    <w:p w:rsidR="00D30284" w:rsidRPr="00C10BDA" w:rsidRDefault="00C10BDA" w:rsidP="00C10BD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5.1.8.4.</w:t>
      </w:r>
      <w:r w:rsidR="003D3621">
        <w:rPr>
          <w:rFonts w:ascii="Tahoma" w:eastAsia="Microsoft Sans Serif" w:hAnsi="Tahoma" w:cs="Tahoma"/>
          <w:szCs w:val="20"/>
        </w:rPr>
        <w:t xml:space="preserve"> </w:t>
      </w:r>
      <w:r w:rsidR="00D30284" w:rsidRPr="00C10BDA">
        <w:rPr>
          <w:rFonts w:ascii="Tahoma" w:eastAsia="Microsoft Sans Serif" w:hAnsi="Tahoma" w:cs="Tahoma"/>
          <w:szCs w:val="20"/>
        </w:rPr>
        <w:t>Предоставлять по заявке Исполнителю бланки пропускных документов и документов на перемещение (ввоз - вывоз, внос - вынос) материальных средств, другие необходимые расходные материалы для изготовления пропусков.</w:t>
      </w:r>
    </w:p>
    <w:p w:rsidR="00D30284" w:rsidRDefault="00C10BDA" w:rsidP="00C10BDA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5.1.8.5.</w:t>
      </w:r>
      <w:r w:rsidR="003D3621">
        <w:rPr>
          <w:rFonts w:ascii="Tahoma" w:eastAsia="Microsoft Sans Serif" w:hAnsi="Tahoma" w:cs="Tahoma"/>
          <w:szCs w:val="20"/>
        </w:rPr>
        <w:t xml:space="preserve"> </w:t>
      </w:r>
      <w:r w:rsidR="00D30284" w:rsidRPr="00DE5A1D">
        <w:rPr>
          <w:rFonts w:ascii="Tahoma" w:eastAsia="Microsoft Sans Serif" w:hAnsi="Tahoma" w:cs="Tahoma"/>
          <w:szCs w:val="20"/>
        </w:rPr>
        <w:t>Передавать под охрану дополнительные объекты и/или имущество либо отказываться от их охраны. Изменение численности постов охраны либо охраняемых объектов оформляется соответствующим дополнительным соглашением к Договору.</w:t>
      </w:r>
    </w:p>
    <w:p w:rsidR="00D30284" w:rsidRPr="00C10BDA" w:rsidRDefault="00C10BDA" w:rsidP="00C10BDA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5.1.8.6.</w:t>
      </w:r>
      <w:r w:rsidR="003D3621">
        <w:rPr>
          <w:rFonts w:ascii="Tahoma" w:eastAsia="Microsoft Sans Serif" w:hAnsi="Tahoma" w:cs="Tahoma"/>
          <w:szCs w:val="20"/>
        </w:rPr>
        <w:t xml:space="preserve"> </w:t>
      </w:r>
      <w:r w:rsidR="00D30284" w:rsidRPr="00C10BDA">
        <w:rPr>
          <w:rFonts w:ascii="Tahoma" w:eastAsia="Microsoft Sans Serif" w:hAnsi="Tahoma" w:cs="Tahoma"/>
          <w:szCs w:val="20"/>
        </w:rPr>
        <w:t>Требовать производить усиление охраны объектов в праздничные дни, при стихийных бедствиях, в случаях ухудшения оперативной обстановки, а также в иной период времени, определяемый Заказчиком.</w:t>
      </w:r>
    </w:p>
    <w:p w:rsidR="00D30284" w:rsidRDefault="00C10BDA" w:rsidP="00C10BDA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5.1.8.6.</w:t>
      </w:r>
      <w:r w:rsidR="003D3621">
        <w:rPr>
          <w:rFonts w:ascii="Tahoma" w:eastAsia="Microsoft Sans Serif" w:hAnsi="Tahoma" w:cs="Tahoma"/>
          <w:szCs w:val="20"/>
        </w:rPr>
        <w:t xml:space="preserve"> </w:t>
      </w:r>
      <w:r w:rsidR="00D30284" w:rsidRPr="00DE5A1D">
        <w:rPr>
          <w:rFonts w:ascii="Tahoma" w:eastAsia="Microsoft Sans Serif" w:hAnsi="Tahoma" w:cs="Tahoma"/>
          <w:szCs w:val="20"/>
        </w:rPr>
        <w:t>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времени, определенных ТК РФ.</w:t>
      </w:r>
    </w:p>
    <w:p w:rsidR="00D30284" w:rsidRPr="00DE5A1D" w:rsidRDefault="00C10BDA" w:rsidP="00C10BDA">
      <w:pPr>
        <w:pStyle w:val="afffa"/>
        <w:spacing w:after="0" w:line="240" w:lineRule="auto"/>
        <w:ind w:left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5.1.8.7.</w:t>
      </w:r>
      <w:r w:rsidR="003D3621">
        <w:rPr>
          <w:rFonts w:ascii="Tahoma" w:eastAsia="Microsoft Sans Serif" w:hAnsi="Tahoma" w:cs="Tahoma"/>
          <w:szCs w:val="20"/>
        </w:rPr>
        <w:t xml:space="preserve"> </w:t>
      </w:r>
      <w:r w:rsidR="00D30284" w:rsidRPr="00DE5A1D">
        <w:rPr>
          <w:rFonts w:ascii="Tahoma" w:eastAsia="Microsoft Sans Serif" w:hAnsi="Tahoma" w:cs="Tahoma"/>
          <w:szCs w:val="20"/>
        </w:rPr>
        <w:t>Самостоятельно, а также совместно с уполномоченными лицами Исполнителя (руководство структурного подразделения Исполнителя, начальник караула охраняемого Объекта) осуществлять проверку организации охраны Объекта в любое время, в том числе контролировать:</w:t>
      </w:r>
    </w:p>
    <w:p w:rsidR="00D30284" w:rsidRPr="0057040C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а) качество несения дежурства работниками Исполнителя по охране Объекта и на</w:t>
      </w:r>
      <w:r>
        <w:rPr>
          <w:rFonts w:ascii="Tahoma" w:eastAsia="Microsoft Sans Serif" w:hAnsi="Tahoma" w:cs="Tahoma"/>
          <w:szCs w:val="20"/>
        </w:rPr>
        <w:t>личие служебных удостоверений, жетонов и беджей</w:t>
      </w:r>
      <w:r w:rsidRPr="0057040C">
        <w:rPr>
          <w:rFonts w:ascii="Tahoma" w:eastAsia="Microsoft Sans Serif" w:hAnsi="Tahoma" w:cs="Tahoma"/>
          <w:szCs w:val="20"/>
        </w:rPr>
        <w:t xml:space="preserve"> порядок проведения работниками Исполнителя осмотра, въезжающего - выезжающего автотранспорта, вносимого - выносимого имущества;</w:t>
      </w:r>
    </w:p>
    <w:p w:rsidR="00D30284" w:rsidRPr="0057040C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б) осуществление работниками Исполнителя допуска на территорию и с территории Объекта работников Заказчика, входа и выхода обслуживающего персонала и посетителей;</w:t>
      </w:r>
    </w:p>
    <w:p w:rsidR="00D30284" w:rsidRPr="0057040C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в) порядок учёта поступивших разовых и материальных пропусков;</w:t>
      </w:r>
    </w:p>
    <w:p w:rsidR="00D30284" w:rsidRPr="0057040C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г) состояние, эффективность и полноту использования инженерно-технических средств охраны, проводной связи, средств охранно-пожарной сигнализации, видеонаблюдения и регистрации событий, систем контроля и управления доступом, переданных в пользование Исполнителю, а также состояние и порядок ведения следующей служебной документации: табель постам, график несения дежурства (службы), постовая ведомость, журнал приема-передачи Объекта под охрану, журнал учета обслуживания, ремонта и несанкционированного срабатывания инженерно-технических средств охраны, книга учета задержанных нарушителей пропускного и внутриобъектового режима, журнал проверок работоспособности технических средств охраны.</w:t>
      </w:r>
    </w:p>
    <w:p w:rsidR="00D30284" w:rsidRPr="0057040C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Список уполномоченных лиц Заказчика, для проведения проверок, указанных в настоящем пункте, передаётся Исполнителю.</w:t>
      </w:r>
    </w:p>
    <w:p w:rsidR="00D30284" w:rsidRPr="0057040C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Выявленные факты ненадлежащего выполнения Исполнителем обязательств по настоящему Договору, фиксируются уполномоченным лицом Заказчика Актом о выявленном нарушении </w:t>
      </w:r>
      <w:r w:rsidRPr="008E4B90">
        <w:rPr>
          <w:rFonts w:ascii="Tahoma" w:eastAsia="Microsoft Sans Serif" w:hAnsi="Tahoma" w:cs="Tahoma"/>
          <w:b/>
          <w:szCs w:val="20"/>
        </w:rPr>
        <w:t>(Приложение №5</w:t>
      </w:r>
      <w:r w:rsidRPr="0057040C">
        <w:rPr>
          <w:rFonts w:ascii="Tahoma" w:eastAsia="Microsoft Sans Serif" w:hAnsi="Tahoma" w:cs="Tahoma"/>
          <w:szCs w:val="20"/>
        </w:rPr>
        <w:t>), и подписывается уполномоченными лицами Заказчика и Исполнителя. В случае отказа от подписи составленного акта уполномоченным лицом Исполнителя, Акт подписывается уполномоченным лицом Заказчика и/или руководителем Объекта со следующей отметкой «Представитель со стороны Исполнителя в лице Ф.И.О. от подписания настоящего акта отказался». В данном случае указывается дата, время и место внесения данной записи.</w:t>
      </w:r>
    </w:p>
    <w:p w:rsidR="00D30284" w:rsidRPr="00FC259A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-142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</w:t>
      </w:r>
      <w:r w:rsidRPr="00FC259A">
        <w:rPr>
          <w:rFonts w:ascii="Tahoma" w:hAnsi="Tahoma" w:cs="Tahoma"/>
          <w:b/>
          <w:szCs w:val="20"/>
        </w:rPr>
        <w:t xml:space="preserve"> </w:t>
      </w:r>
      <w:r w:rsidRPr="00FC259A">
        <w:rPr>
          <w:rFonts w:ascii="Tahoma" w:eastAsia="Microsoft Sans Serif" w:hAnsi="Tahoma" w:cs="Tahoma"/>
          <w:b/>
          <w:szCs w:val="20"/>
        </w:rPr>
        <w:t>Исполнитель обязан:</w:t>
      </w:r>
    </w:p>
    <w:p w:rsidR="00D30284" w:rsidRPr="00DE5A1D" w:rsidRDefault="00D30284" w:rsidP="00D30284">
      <w:pPr>
        <w:pStyle w:val="afffa"/>
        <w:widowControl w:val="0"/>
        <w:numPr>
          <w:ilvl w:val="3"/>
          <w:numId w:val="2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Осуществлять в течение срока действия Договора охрану Объекта, имущества Заказчика, находящегося на Объекте/переданного под охрану в установленном порядке, используя предоставленные ему права на оказание охранных услуг, имеющиеся в его распоряжении ручное стрелковое или служебное оружие, специальные средства и установленные Заказчиком инженерно-технические средства охраны.</w:t>
      </w:r>
    </w:p>
    <w:p w:rsidR="00D30284" w:rsidRPr="00C56EF7" w:rsidRDefault="00D30284" w:rsidP="00D30284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Pr="00C56EF7">
        <w:rPr>
          <w:rFonts w:ascii="Tahoma" w:hAnsi="Tahoma" w:cs="Tahoma"/>
          <w:szCs w:val="20"/>
        </w:rPr>
        <w:t>Принять от Заказчика в целях оказания охранных услуг на срок действия настоящего договора помещение либо его часть для размещения его работников, а также оборудование и технические средства охраны.  Имущество и оборудование принимается посредством подписания Акта приема-передачи в 3 (трех) экземплярах.  Заказчик осуществляет за свой счет ремонт Имущества, предоставленного Исполнителю, кроме случаев, когда их порча или утеря произошла по вине последнего.  В данном случае ремонт переданного или приобретение нового оборудования и технических средств охраны производится за счет средств Исполнителя.</w:t>
      </w:r>
    </w:p>
    <w:p w:rsidR="00D30284" w:rsidRPr="0057040C" w:rsidRDefault="00D30284" w:rsidP="00D30284">
      <w:pPr>
        <w:pStyle w:val="afffa"/>
        <w:widowControl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t xml:space="preserve"> Использовать </w:t>
      </w:r>
      <w:r w:rsidRPr="0057040C">
        <w:rPr>
          <w:rFonts w:ascii="Tahoma" w:eastAsia="Microsoft Sans Serif" w:hAnsi="Tahoma" w:cs="Tahoma"/>
          <w:szCs w:val="20"/>
        </w:rPr>
        <w:t>предоставленные Заказчиком помещения только в служебных целях для организации охраны Объекта, обеспечения пропускного и внутриобъектового режима.</w:t>
      </w:r>
    </w:p>
    <w:p w:rsidR="00D30284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 xml:space="preserve">В своей деятельности по осуществлению охраны Объекта Заказчика, Исполнитель обязан действовать в точном соответствии с Положением «О пропускном и внутриобъектовом режиме на территории охраняемых объектов </w:t>
      </w:r>
      <w:r>
        <w:rPr>
          <w:rFonts w:ascii="Tahoma" w:eastAsia="Microsoft Sans Serif" w:hAnsi="Tahoma" w:cs="Tahoma"/>
          <w:szCs w:val="20"/>
        </w:rPr>
        <w:t xml:space="preserve">Кировского </w:t>
      </w:r>
      <w:r w:rsidRPr="0057040C">
        <w:rPr>
          <w:rFonts w:ascii="Tahoma" w:eastAsia="Microsoft Sans Serif" w:hAnsi="Tahoma" w:cs="Tahoma"/>
          <w:szCs w:val="20"/>
        </w:rPr>
        <w:t>филиала АО «</w:t>
      </w:r>
      <w:r>
        <w:rPr>
          <w:rFonts w:ascii="Tahoma" w:eastAsia="Microsoft Sans Serif" w:hAnsi="Tahoma" w:cs="Tahoma"/>
          <w:szCs w:val="20"/>
        </w:rPr>
        <w:t>ЭнергосбыТ Плюс»</w:t>
      </w:r>
      <w:r w:rsidRPr="0057040C">
        <w:rPr>
          <w:rFonts w:ascii="Tahoma" w:eastAsia="Microsoft Sans Serif" w:hAnsi="Tahoma" w:cs="Tahoma"/>
          <w:szCs w:val="20"/>
        </w:rPr>
        <w:t>.</w:t>
      </w:r>
    </w:p>
    <w:p w:rsidR="00D30284" w:rsidRPr="0057040C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5.1.9.2. </w:t>
      </w:r>
      <w:r w:rsidRPr="0057040C">
        <w:rPr>
          <w:rFonts w:ascii="Tahoma" w:eastAsia="Microsoft Sans Serif" w:hAnsi="Tahoma" w:cs="Tahoma"/>
          <w:szCs w:val="20"/>
        </w:rPr>
        <w:t>В рамках организации и осуществления работы бюро пропусков:</w:t>
      </w:r>
    </w:p>
    <w:p w:rsidR="00D30284" w:rsidRPr="0057040C" w:rsidRDefault="00D30284" w:rsidP="00D30284">
      <w:pPr>
        <w:tabs>
          <w:tab w:val="num" w:pos="-142"/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lastRenderedPageBreak/>
        <w:t>- Оформлять, выдавать, изымать, учитывать и хранить бланки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ворота).</w:t>
      </w:r>
    </w:p>
    <w:p w:rsidR="00D30284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Изготовлять самостоятельно либо путём привлечения третьих лиц по согласованию с Заказчиком необходимые бланки удостоверений, материальных пропусков и пропусков для посещений, а также электронных карт доступа и брелоков для управления исполнительными устройствами въезда-выезда (шлагбаум, ворота), своевременно подавать Заказчику заявки на закупку расходных материалов, необходи</w:t>
      </w:r>
      <w:r>
        <w:rPr>
          <w:rFonts w:ascii="Tahoma" w:eastAsia="Microsoft Sans Serif" w:hAnsi="Tahoma" w:cs="Tahoma"/>
          <w:szCs w:val="20"/>
        </w:rPr>
        <w:t>мых для изготовления пропусков.</w:t>
      </w:r>
    </w:p>
    <w:p w:rsidR="00D30284" w:rsidRPr="0057040C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 xml:space="preserve">5.1.9.3. </w:t>
      </w:r>
      <w:r w:rsidRPr="0057040C">
        <w:rPr>
          <w:rFonts w:ascii="Tahoma" w:eastAsia="Microsoft Sans Serif" w:hAnsi="Tahoma" w:cs="Tahoma"/>
          <w:szCs w:val="20"/>
        </w:rPr>
        <w:t>При наличии на Объекте системы контроля и управления доступом, формировать и поддерживать в актуальном состоянии электронную базу данных.</w:t>
      </w:r>
    </w:p>
    <w:p w:rsidR="00D30284" w:rsidRDefault="00D30284" w:rsidP="00D30284">
      <w:pPr>
        <w:pStyle w:val="afffa"/>
        <w:numPr>
          <w:ilvl w:val="3"/>
          <w:numId w:val="29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472B12">
        <w:rPr>
          <w:rFonts w:ascii="Tahoma" w:eastAsia="Microsoft Sans Serif" w:hAnsi="Tahoma" w:cs="Tahoma"/>
          <w:szCs w:val="20"/>
        </w:rPr>
        <w:t xml:space="preserve">Обеспечить наличие форменного обмундирования, наличие и исправность, специальных средств и средств радиосвязи у своих работников во время несения дежурства, а также наличие и исправность средств связи в служебных помещениях охраны Заказчика. </w:t>
      </w:r>
    </w:p>
    <w:p w:rsidR="00D30284" w:rsidRPr="00472B12" w:rsidRDefault="00D30284" w:rsidP="00D30284">
      <w:pPr>
        <w:pStyle w:val="afffa"/>
        <w:numPr>
          <w:ilvl w:val="3"/>
          <w:numId w:val="29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472B12">
        <w:rPr>
          <w:rFonts w:ascii="Tahoma" w:eastAsia="Microsoft Sans Serif" w:hAnsi="Tahoma" w:cs="Tahoma"/>
          <w:szCs w:val="20"/>
        </w:rPr>
        <w:t>Обеспечить необходимой оргтехникой, служебной документацией (схема охраны, особые обязанности несения дежурства на посту, должностная инструкция работника охраны и т.п.) посты и контрольно- пропускные пункты на основании предоставленных Заказчиком образцов действующих на Объекте пропусков и документов по выносу (вывозу), вносу (ввозу) материальных ценностей, иной документации, регламентирующей охранную деятельность.</w:t>
      </w:r>
    </w:p>
    <w:p w:rsidR="00D30284" w:rsidRPr="00DE5A1D" w:rsidRDefault="00D30284" w:rsidP="00D30284">
      <w:pPr>
        <w:pStyle w:val="afffa"/>
        <w:numPr>
          <w:ilvl w:val="3"/>
          <w:numId w:val="29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На объекте Исполнитель обеспечивает пост следующей документацией: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 xml:space="preserve"> Копия Договора об охране, Лицензия на охранную деятельность предприятия, обязанности охранников при несении службы на конкретном посту;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Копия</w:t>
      </w:r>
      <w:r w:rsidRPr="003D1583">
        <w:rPr>
          <w:rFonts w:ascii="Tahoma" w:hAnsi="Tahoma" w:cs="Tahoma"/>
          <w:szCs w:val="20"/>
        </w:rPr>
        <w:t xml:space="preserve"> Инструкции о пропускном и внутриобъектовом режиме Филиала;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Pr="003D1583">
        <w:rPr>
          <w:rFonts w:ascii="Tahoma" w:hAnsi="Tahoma" w:cs="Tahoma"/>
          <w:szCs w:val="20"/>
        </w:rPr>
        <w:t>Копи</w:t>
      </w:r>
      <w:r>
        <w:rPr>
          <w:rFonts w:ascii="Tahoma" w:hAnsi="Tahoma" w:cs="Tahoma"/>
          <w:szCs w:val="20"/>
        </w:rPr>
        <w:t>я</w:t>
      </w:r>
      <w:r w:rsidRPr="003D1583">
        <w:rPr>
          <w:rFonts w:ascii="Tahoma" w:hAnsi="Tahoma" w:cs="Tahoma"/>
          <w:szCs w:val="20"/>
        </w:rPr>
        <w:t xml:space="preserve"> Инструкции по действиям персонала, сотрудников охранных предприятий при угрозе совершения террористических актов и иных противоправных действий, разработанной Филиалом;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Pr="003D1583">
        <w:rPr>
          <w:rFonts w:ascii="Tahoma" w:hAnsi="Tahoma" w:cs="Tahoma"/>
          <w:szCs w:val="20"/>
        </w:rPr>
        <w:t>Список телефонов оперативных служб, руководителей охранного предприятия, руководителей объекта Заказчика;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-Книга</w:t>
      </w:r>
      <w:r w:rsidRPr="003D1583">
        <w:rPr>
          <w:rFonts w:ascii="Tahoma" w:hAnsi="Tahoma" w:cs="Tahoma"/>
          <w:szCs w:val="20"/>
        </w:rPr>
        <w:t xml:space="preserve"> приема-сдачи дежурств (прошитую и опечатанную) с графой для отметок о проверках;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>Журнал допуска граждан на охраняемую территорию (прошитый и опечатанный);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>Журнал въезда-выезда ТС (прошитый и опечатанный) с отметкой о вывозимом грузе;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>Образцы бланков пропусков по выносу(вывозу), вносу(ввозу) материальных ценностей;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-Схема</w:t>
      </w:r>
      <w:r w:rsidRPr="003D1583">
        <w:rPr>
          <w:rFonts w:ascii="Tahoma" w:hAnsi="Tahoma" w:cs="Tahoma"/>
          <w:szCs w:val="20"/>
        </w:rPr>
        <w:t xml:space="preserve"> обхода территории при движении пешего поста, согласованную с руководителем объекта с учетом техники безопасности на объекте;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>Списки ТС, разрешенных к въезду (выезду) на охраняемую территорию и стоянки, с указанием времени нахождения и согласованные с СБ филиала;</w:t>
      </w:r>
    </w:p>
    <w:p w:rsidR="00D30284" w:rsidRPr="003D1583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>Журнал проверки исправности ИТСО;</w:t>
      </w:r>
    </w:p>
    <w:p w:rsidR="00D30284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</w:t>
      </w:r>
      <w:r w:rsidRPr="003D1583">
        <w:rPr>
          <w:rFonts w:ascii="Tahoma" w:hAnsi="Tahoma" w:cs="Tahoma"/>
          <w:szCs w:val="20"/>
        </w:rPr>
        <w:t>Накопитель для экземпляров п</w:t>
      </w:r>
      <w:r>
        <w:rPr>
          <w:rFonts w:ascii="Tahoma" w:hAnsi="Tahoma" w:cs="Tahoma"/>
          <w:szCs w:val="20"/>
        </w:rPr>
        <w:t>ропусков, предъявленных охране.</w:t>
      </w:r>
    </w:p>
    <w:p w:rsidR="00D30284" w:rsidRPr="00DE5A1D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5.1.9.7. </w:t>
      </w:r>
      <w:r w:rsidRPr="0057040C">
        <w:rPr>
          <w:rFonts w:ascii="Tahoma" w:eastAsia="Microsoft Sans Serif" w:hAnsi="Tahoma" w:cs="Tahoma"/>
          <w:szCs w:val="20"/>
        </w:rPr>
        <w:t>Обеспечить выполнение работниками Исполнителя установленных Заказчиком требований пропускного и внутриобъектового режимов на Объекте.</w:t>
      </w:r>
      <w:r>
        <w:rPr>
          <w:rFonts w:ascii="Tahoma" w:eastAsia="Microsoft Sans Serif" w:hAnsi="Tahoma" w:cs="Tahoma"/>
          <w:szCs w:val="20"/>
        </w:rPr>
        <w:t xml:space="preserve"> 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Принять все необходимые (исчерпывающие) меры к пресечению: противоправных действий лиц, посягающих на имущественные интересы Заказчика; действий работников Исполнителя, Заказчика и посетителей Объекта, нарушающих установленные требования пропускного и внутриобъектового режимов.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Немедленно уведомить уполномоченных лиц Заказчика обо всех случаях нарушений режима охраны, фактах хищений или уничтожения имущества и иных противоправных действиях, аварийных и чрезвычайных ситуациях на охраняемом Объекте. Принять, с соблюдением условий личной безопасности, все возможные меры к уменьшению причиняемого ущерба и спасению охраняемого имущества.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В соответствии с действующим законодательством РФ задерживать лиц, при попытке совершения либо совершивших преступление и/или административные правонарушения, с целью передачи их в правоохранительные органы и пресечения возможности совершения ими новых преступлений, и незамедлительно сообщать уполномоченным лицам Заказчика по данным фактам.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В случае обнаружения признаков (следов) хищения, повреждения или уничтожения имущества Заказчика, а также выявления фактов противоправных действий, за которые предусмотрена уголовная или административная ответственность,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 xml:space="preserve">При получении сигнала от средств охранно-пожарной сигнализации, немедленно установить причину его поступления. В случае обнаружения на охраняемом Объекте пожара, немедленно сообщить о случившемся Заказчику. При возникновении пожара, аварийных или иных </w:t>
      </w:r>
      <w:r w:rsidRPr="00DE5A1D">
        <w:rPr>
          <w:rFonts w:ascii="Tahoma" w:eastAsia="Microsoft Sans Serif" w:hAnsi="Tahoma" w:cs="Tahoma"/>
          <w:szCs w:val="20"/>
        </w:rPr>
        <w:lastRenderedPageBreak/>
        <w:t>чрезвычайных ситуаций оказывать содействие Заказчику в эвакуации людей с охраняемого Объекта. Принять, с соблюдением условий личной безопасности, все возможные меры к уменьшению причиняемого ущерба и спасению имущества до прибытия специализированных подразделений.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bCs/>
          <w:szCs w:val="20"/>
        </w:rPr>
        <w:t>Производить досмотр транспортных средств при въезде (выезде) на объект и вести учет ввоза (вывоза) товарно-материальных ценностей согласно требований Заказчика, а также досмотр ручной клади у работников и граждан при входе (выходе) на охраняемые объекты и с охраняемых объектов, но в строгом соответствии с действующим законодательством.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Обеспечивать соблюдение и выполнение своими сотрудниками Положений действующих на Объекте Заказчика, нормативных актов, касающихся пожарной, промышленной, экологической безопасности, охраны труда и промышленной санитарии.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 xml:space="preserve">Направлять Заказчику и в специализированный сервисный центр </w:t>
      </w:r>
      <w:r w:rsidRPr="00DE5A1D">
        <w:rPr>
          <w:rFonts w:ascii="Tahoma" w:hAnsi="Tahoma" w:cs="Tahoma"/>
          <w:szCs w:val="20"/>
        </w:rPr>
        <w:t>(контактная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планово-предупредительный ремонт ИТСО)</w:t>
      </w:r>
      <w:r w:rsidRPr="00DE5A1D">
        <w:rPr>
          <w:rFonts w:ascii="Tahoma" w:eastAsia="Microsoft Sans Serif" w:hAnsi="Tahoma" w:cs="Tahoma"/>
          <w:szCs w:val="20"/>
        </w:rPr>
        <w:t xml:space="preserve"> )  информацию обо всех неисправностях по работоспособности систем инженерно-технической защиты и охранно-пожарной сигнализации, видеонаблюдения, систем управления и контроля доступом незамедлительно, но не позднее 8 (восьми) часов с момента обнаружения (возникновения) данных неисправностей, а в экстренных случаях - незамедлительно.</w:t>
      </w:r>
      <w:r w:rsidRPr="00DE5A1D">
        <w:rPr>
          <w:rFonts w:ascii="Tahoma" w:hAnsi="Tahoma" w:cs="Tahoma"/>
          <w:szCs w:val="20"/>
        </w:rPr>
        <w:t xml:space="preserve"> Все неисправности фиксируются работниками Исполнителя в специальном журнале, предоставленном Заказчиком либо специализированным сервисным центром.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Предоставлять уполномоченным лицам Заказчика по письменному либо устному запросу письменные отчёты, в рамках исполнения обязательств по настоящему договору о состоянии охраны Объекта, нарушениях пропускного и внутриобъектового режима, работоспособности инженерно-технических средств охраны.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Незамедлительно информировать уполномоченных лиц Заказчика обо всех чрезвычайных происшествиях, связанных с личным составом охраны и имеющих признаки преступления или административного правонарушения, а также сообщать обо всех случаях применения работниками Исполнителя специальных средств.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eastAsia="Microsoft Sans Serif" w:hAnsi="Tahoma" w:cs="Tahoma"/>
          <w:szCs w:val="20"/>
        </w:rPr>
        <w:t>Заблаговременно согласовывать с уполномоченным представителем Заказчика возможность трудоустройства кандидата, в структуры охраны, осуществляющие выполнение договорных обязательств на объектах Заказчика.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Не реже двух раза в год, по согласованию с Заказчиком и совместно с ответственными лицами Заказчика проводить проверку (обследование) объекта на предмет инженерной и технической укреплённости, с последующим составлением акта о состоянии и выявленных недостатках и, изложением рекомендаций по мероприятиям, необходимым для улучшения состояния инженерной и технической укреплённости. Проект акта в обязательном порядке согласовывается с УБР.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При необходимости увеличения количества постов охраны на объекте Заказчика, Исполнитель обязан направить в адрес Заказчика соответствующее подтверждение либо отказ в течение 1 (одного) рабочего дня с момента получения заявки от Заказчика.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Передать при расторжении настоящего Договора: в пригодном состоянии, с учётом нормального износа, ранее занимаемые помещения Заказчика; в работоспособном состоянии существующие на объекте ИТСО.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Организовать доставку на охраняемый объект своих сотрудников, производить смену постов.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Осуществлять очистку маршрута патрулирования от растительности и снега.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Использовать системы ИТСО, смонтированные на объекте, в соответствии с требованиями технических регламентов по их эксплуатации, с обеспечением надлежащей сохранности и контроля за подготовкой персонала, привлекаемого к эксплуатации.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Восстановить за счет Исполнителя работоспособность, переданных во временное пользование ИТСО Заказчика, в случае их поломки по вине персонала Исполнителя, на основании заключения совместной проверки.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Style w:val="FontStyle85"/>
          <w:rFonts w:ascii="Tahoma" w:eastAsia="Microsoft Sans Serif" w:hAnsi="Tahoma" w:cs="Tahoma"/>
          <w:b w:val="0"/>
          <w:bCs w:val="0"/>
          <w:sz w:val="20"/>
          <w:szCs w:val="20"/>
        </w:rPr>
      </w:pPr>
      <w:r w:rsidRPr="00DE5A1D">
        <w:rPr>
          <w:rFonts w:ascii="Tahoma" w:hAnsi="Tahoma" w:cs="Tahoma"/>
          <w:szCs w:val="20"/>
        </w:rPr>
        <w:t>Проход персонала Исполнителя, а также проезд транспортных средств, спецтехники на территорию Заказчика в целях оказания Услуг осуществляется по соответствующим пропускам. Исполнитель обязуется заблаговременно представлять Заказчику списки своего персонала, транспортных средств, спецтехники для оформления пропусков на проход (проезд) на территорию Заказчика.</w:t>
      </w:r>
      <w:r w:rsidRPr="00DE5A1D">
        <w:rPr>
          <w:rStyle w:val="FontStyle85"/>
          <w:rFonts w:ascii="Tahoma" w:hAnsi="Tahoma" w:cs="Tahoma"/>
          <w:b w:val="0"/>
          <w:sz w:val="20"/>
          <w:szCs w:val="20"/>
        </w:rPr>
        <w:t xml:space="preserve"> 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Style w:val="FontStyle85"/>
          <w:rFonts w:ascii="Tahoma" w:eastAsia="Microsoft Sans Serif" w:hAnsi="Tahoma" w:cs="Tahoma"/>
          <w:b w:val="0"/>
          <w:bCs w:val="0"/>
          <w:sz w:val="20"/>
          <w:szCs w:val="20"/>
        </w:rPr>
      </w:pPr>
      <w:r w:rsidRPr="00DE5A1D">
        <w:rPr>
          <w:rFonts w:ascii="Tahoma" w:hAnsi="Tahoma" w:cs="Tahoma"/>
          <w:szCs w:val="20"/>
        </w:rPr>
        <w:lastRenderedPageBreak/>
        <w:t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</w:t>
      </w:r>
      <w:r w:rsidRPr="00DE5A1D">
        <w:rPr>
          <w:rFonts w:ascii="Tahoma" w:hAnsi="Tahoma" w:cs="Tahoma"/>
          <w:b/>
          <w:color w:val="000000"/>
          <w:szCs w:val="20"/>
        </w:rPr>
        <w:t xml:space="preserve"> </w:t>
      </w:r>
      <w:r w:rsidRPr="00DE5A1D">
        <w:rPr>
          <w:rFonts w:ascii="Tahoma" w:hAnsi="Tahoma" w:cs="Tahoma"/>
          <w:color w:val="000000"/>
          <w:szCs w:val="20"/>
        </w:rPr>
        <w:t>Обязанности Исполнителя в области промышленной безопасности, охраны труда и окружающей среды</w:t>
      </w:r>
      <w:r w:rsidRPr="00DE5A1D">
        <w:rPr>
          <w:rFonts w:ascii="Tahoma" w:hAnsi="Tahoma" w:cs="Tahoma"/>
          <w:b/>
          <w:color w:val="000000"/>
          <w:szCs w:val="20"/>
        </w:rPr>
        <w:t xml:space="preserve"> </w:t>
      </w:r>
      <w:r w:rsidRPr="00DE5A1D">
        <w:rPr>
          <w:rFonts w:ascii="Tahoma" w:hAnsi="Tahoma" w:cs="Tahoma"/>
          <w:color w:val="000000"/>
          <w:szCs w:val="20"/>
        </w:rPr>
        <w:t>(</w:t>
      </w:r>
      <w:r w:rsidRPr="00DE5A1D">
        <w:rPr>
          <w:rStyle w:val="FontStyle85"/>
          <w:rFonts w:ascii="Tahoma" w:hAnsi="Tahoma" w:cs="Tahoma"/>
          <w:b w:val="0"/>
          <w:color w:val="000000"/>
          <w:sz w:val="20"/>
          <w:szCs w:val="20"/>
        </w:rPr>
        <w:t xml:space="preserve">ПБ и ОТ), а также требования по ПБ и ОТ конкретизированы в </w:t>
      </w:r>
      <w:r w:rsidRPr="007127B7">
        <w:rPr>
          <w:rStyle w:val="FontStyle85"/>
          <w:rFonts w:ascii="Tahoma" w:hAnsi="Tahoma" w:cs="Tahoma"/>
          <w:b w:val="0"/>
          <w:color w:val="000000"/>
          <w:sz w:val="20"/>
          <w:szCs w:val="20"/>
        </w:rPr>
        <w:t>Приложении №7</w:t>
      </w:r>
      <w:r w:rsidRPr="00DE5A1D">
        <w:rPr>
          <w:rStyle w:val="FontStyle85"/>
          <w:rFonts w:ascii="Tahoma" w:hAnsi="Tahoma" w:cs="Tahoma"/>
          <w:b w:val="0"/>
          <w:color w:val="000000"/>
          <w:sz w:val="20"/>
          <w:szCs w:val="20"/>
        </w:rPr>
        <w:t xml:space="preserve"> к Договору. 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Style w:val="FontStyle85"/>
          <w:rFonts w:ascii="Tahoma" w:eastAsia="Microsoft Sans Serif" w:hAnsi="Tahoma" w:cs="Tahoma"/>
          <w:b w:val="0"/>
          <w:bCs w:val="0"/>
          <w:sz w:val="20"/>
          <w:szCs w:val="20"/>
        </w:rPr>
      </w:pPr>
      <w:r w:rsidRPr="00DE5A1D">
        <w:rPr>
          <w:rFonts w:ascii="Tahoma" w:hAnsi="Tahoma" w:cs="Tahoma"/>
        </w:rPr>
        <w:t>Исполнитель самостоятельно и за свой счет обеспечивает охранников специальными средствами, разрешенными для использования в охранной деятельности, сертифицированными средствами для защиты органов дыхания, исправными электрическими фонарями, форменной одеждой, дерматологическими средствами индивидуальной защиты (антибактериальные средства, антисептические средства), перчатки, маски.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</w:r>
    </w:p>
    <w:p w:rsidR="00D30284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DE5A1D">
        <w:rPr>
          <w:rFonts w:ascii="Tahoma" w:hAnsi="Tahoma" w:cs="Tahoma"/>
          <w:szCs w:val="20"/>
        </w:rPr>
        <w:t>Исполнитель обязан по требованию Заказчика представлять сведения о ходе исполнения Договора.</w:t>
      </w:r>
    </w:p>
    <w:p w:rsidR="00D30284" w:rsidRPr="002F0643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75B7D">
        <w:rPr>
          <w:rFonts w:ascii="Tahoma" w:hAnsi="Tahoma" w:cs="Tahoma"/>
          <w:bCs/>
          <w:color w:val="000000"/>
          <w:spacing w:val="3"/>
          <w:szCs w:val="20"/>
        </w:rPr>
        <w:t>Исполнитель обязуется ежедневно осуществлять контроль за образованием отходов в процессе оказания услуг по Договору, и обеспечивать их перемещение из мест их образования в места их временного накопления, определенные Заказчиком.</w:t>
      </w:r>
    </w:p>
    <w:p w:rsidR="00D30284" w:rsidRPr="00675B7D" w:rsidRDefault="00D30284" w:rsidP="00D30284">
      <w:pPr>
        <w:pStyle w:val="afffa"/>
        <w:numPr>
          <w:ilvl w:val="3"/>
          <w:numId w:val="30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bCs/>
          <w:color w:val="000000"/>
          <w:spacing w:val="3"/>
          <w:szCs w:val="20"/>
        </w:rPr>
        <w:t>Исполнитель обязуется в течение 3 (трех) рабочих дней произвести замену сотрудника охраны в случае ненадлежащего исполнения своих должностных обязанностей.</w:t>
      </w:r>
    </w:p>
    <w:p w:rsidR="00D30284" w:rsidRPr="00FC259A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993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b/>
          <w:szCs w:val="20"/>
        </w:rPr>
      </w:pPr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Исполнитель вправе:</w:t>
      </w:r>
    </w:p>
    <w:p w:rsidR="00D30284" w:rsidRPr="0057040C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5.1.1</w:t>
      </w:r>
      <w:r>
        <w:rPr>
          <w:rFonts w:ascii="Tahoma" w:eastAsia="Microsoft Sans Serif" w:hAnsi="Tahoma" w:cs="Tahoma"/>
          <w:szCs w:val="20"/>
        </w:rPr>
        <w:t>0</w:t>
      </w:r>
      <w:r w:rsidRPr="0057040C">
        <w:rPr>
          <w:rFonts w:ascii="Tahoma" w:eastAsia="Microsoft Sans Serif" w:hAnsi="Tahoma" w:cs="Tahoma"/>
          <w:szCs w:val="20"/>
        </w:rPr>
        <w:t xml:space="preserve">.1. Использовать в целях </w:t>
      </w:r>
      <w:r>
        <w:rPr>
          <w:rFonts w:ascii="Tahoma" w:eastAsia="Microsoft Sans Serif" w:hAnsi="Tahoma" w:cs="Tahoma"/>
          <w:szCs w:val="20"/>
        </w:rPr>
        <w:t>охраны Объекта,</w:t>
      </w:r>
      <w:r w:rsidRPr="0057040C">
        <w:rPr>
          <w:rFonts w:ascii="Tahoma" w:eastAsia="Microsoft Sans Serif" w:hAnsi="Tahoma" w:cs="Tahoma"/>
          <w:szCs w:val="20"/>
        </w:rPr>
        <w:t xml:space="preserve"> принадлежащие Заказчику помещения, средства охраны, связи, охранной, тревожной и пожарной сигнализации и иное имущество на условиях данного Договора.</w:t>
      </w:r>
    </w:p>
    <w:p w:rsidR="00D30284" w:rsidRPr="0057040C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5.1.10</w:t>
      </w:r>
      <w:r w:rsidRPr="0057040C">
        <w:rPr>
          <w:rFonts w:ascii="Tahoma" w:eastAsia="Microsoft Sans Serif" w:hAnsi="Tahoma" w:cs="Tahoma"/>
          <w:szCs w:val="20"/>
        </w:rPr>
        <w:t>.2. Применять при оказании услуг по настоящему Договору специальные средства в соответствии с требованиями действующего законодательства РФ.</w:t>
      </w:r>
    </w:p>
    <w:p w:rsidR="00D30284" w:rsidRPr="0057040C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>
        <w:rPr>
          <w:rFonts w:ascii="Tahoma" w:hAnsi="Tahoma" w:cs="Tahoma"/>
          <w:bCs/>
          <w:szCs w:val="20"/>
        </w:rPr>
        <w:t>5.1.10.3</w:t>
      </w:r>
      <w:r w:rsidRPr="0057040C">
        <w:rPr>
          <w:rFonts w:ascii="Tahoma" w:hAnsi="Tahoma" w:cs="Tahoma"/>
          <w:bCs/>
          <w:szCs w:val="20"/>
        </w:rPr>
        <w:t xml:space="preserve">. </w:t>
      </w:r>
      <w:r w:rsidRPr="0057040C">
        <w:rPr>
          <w:rFonts w:ascii="Tahoma" w:eastAsia="Microsoft Sans Serif" w:hAnsi="Tahoma" w:cs="Tahoma"/>
          <w:szCs w:val="20"/>
        </w:rPr>
        <w:t>Предоставлять Заказчику предложения по совершенствованию инженерно-технической укрепленности, оптимизации и/или модернизации эксплуатируемых систем безопасности, улучшению качества оказываемых охранных услуг и существующих условий труда работников охраны.</w:t>
      </w:r>
    </w:p>
    <w:p w:rsidR="00D30284" w:rsidRPr="0057040C" w:rsidRDefault="00D30284" w:rsidP="00D30284">
      <w:pPr>
        <w:spacing w:after="0" w:line="240" w:lineRule="auto"/>
        <w:jc w:val="both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Cs/>
          <w:szCs w:val="20"/>
        </w:rPr>
        <w:t>5.1.10.4</w:t>
      </w:r>
      <w:r w:rsidRPr="0057040C">
        <w:rPr>
          <w:rFonts w:ascii="Tahoma" w:hAnsi="Tahoma" w:cs="Tahoma"/>
          <w:bCs/>
          <w:szCs w:val="20"/>
        </w:rPr>
        <w:t>. По письменному обращению Заказчика (запрос, ходатайство, указание и т.п.), оказать помощь в корректировке (разработке) Положения (Инструкции) о пропускном и внутриобъектовом режиме на охраняемом объекте.</w:t>
      </w:r>
    </w:p>
    <w:p w:rsidR="00D30284" w:rsidRPr="0057040C" w:rsidRDefault="00D30284" w:rsidP="00D30284">
      <w:pPr>
        <w:pStyle w:val="afffa"/>
        <w:widowControl w:val="0"/>
        <w:numPr>
          <w:ilvl w:val="0"/>
          <w:numId w:val="13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bookmarkStart w:id="4" w:name="bookmark6"/>
      <w:r w:rsidRPr="00FC259A">
        <w:rPr>
          <w:rFonts w:ascii="Tahoma" w:eastAsia="Microsoft Sans Serif" w:hAnsi="Tahoma" w:cs="Tahoma"/>
          <w:b/>
          <w:szCs w:val="20"/>
        </w:rPr>
        <w:t>В рамках оказания Услуг по настоящему Договору Исполнителю запрещается:</w:t>
      </w:r>
      <w:bookmarkEnd w:id="4"/>
    </w:p>
    <w:p w:rsidR="00D30284" w:rsidRDefault="00D30284" w:rsidP="00D30284">
      <w:pPr>
        <w:pStyle w:val="afffa"/>
        <w:widowControl w:val="0"/>
        <w:numPr>
          <w:ilvl w:val="3"/>
          <w:numId w:val="31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75B7D">
        <w:rPr>
          <w:rFonts w:ascii="Tahoma" w:eastAsia="Microsoft Sans Serif" w:hAnsi="Tahoma" w:cs="Tahoma"/>
          <w:szCs w:val="20"/>
        </w:rPr>
        <w:t>Передавать или разрешать использовать имущество, принадлежащее Заказчику, третьим лицам;</w:t>
      </w:r>
    </w:p>
    <w:p w:rsidR="00D30284" w:rsidRPr="00675B7D" w:rsidRDefault="00D30284" w:rsidP="00D30284">
      <w:pPr>
        <w:pStyle w:val="afffa"/>
        <w:widowControl w:val="0"/>
        <w:numPr>
          <w:ilvl w:val="3"/>
          <w:numId w:val="31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75B7D">
        <w:rPr>
          <w:rFonts w:ascii="Tahoma" w:eastAsia="Microsoft Sans Serif" w:hAnsi="Tahoma" w:cs="Tahoma"/>
          <w:szCs w:val="20"/>
        </w:rPr>
        <w:t>Использовать принадлежащее Заказчику имущество для охраны третьих лиц и оказания им иных услуг.</w:t>
      </w:r>
    </w:p>
    <w:p w:rsidR="00D30284" w:rsidRDefault="00D30284" w:rsidP="00D30284">
      <w:pPr>
        <w:pStyle w:val="afffa"/>
        <w:widowControl w:val="0"/>
        <w:numPr>
          <w:ilvl w:val="3"/>
          <w:numId w:val="31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75B7D">
        <w:rPr>
          <w:rFonts w:ascii="Tahoma" w:eastAsia="Microsoft Sans Serif" w:hAnsi="Tahoma" w:cs="Tahoma"/>
          <w:szCs w:val="20"/>
        </w:rPr>
        <w:t>В одностороннем порядке изменять количество и режим работы постов, установленных Актами совместных комиссий;</w:t>
      </w:r>
    </w:p>
    <w:p w:rsidR="00D30284" w:rsidRDefault="00D30284" w:rsidP="00D30284">
      <w:pPr>
        <w:pStyle w:val="afffa"/>
        <w:widowControl w:val="0"/>
        <w:numPr>
          <w:ilvl w:val="3"/>
          <w:numId w:val="31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75B7D">
        <w:rPr>
          <w:rFonts w:ascii="Tahoma" w:eastAsia="Microsoft Sans Serif" w:hAnsi="Tahoma" w:cs="Tahoma"/>
          <w:szCs w:val="20"/>
        </w:rPr>
        <w:t>Допускать на территорию Объектов работников Исполнителя, не осуществляющих охрану данного Объекта Заказчика без согласования с уполномоченными лицами Заказчика, а также иных посторонних лиц;</w:t>
      </w:r>
    </w:p>
    <w:p w:rsidR="00D30284" w:rsidRDefault="00D30284" w:rsidP="00D30284">
      <w:pPr>
        <w:pStyle w:val="afffa"/>
        <w:widowControl w:val="0"/>
        <w:numPr>
          <w:ilvl w:val="3"/>
          <w:numId w:val="31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75B7D">
        <w:rPr>
          <w:rFonts w:ascii="Tahoma" w:eastAsia="Microsoft Sans Serif" w:hAnsi="Tahoma" w:cs="Tahoma"/>
          <w:szCs w:val="20"/>
        </w:rPr>
        <w:t>Возлагать исполнение своих обязательств по настоящему Договору на третьих лиц;</w:t>
      </w:r>
    </w:p>
    <w:p w:rsidR="00D30284" w:rsidRDefault="00D30284" w:rsidP="00D30284">
      <w:pPr>
        <w:pStyle w:val="afffa"/>
        <w:widowControl w:val="0"/>
        <w:numPr>
          <w:ilvl w:val="3"/>
          <w:numId w:val="31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75B7D">
        <w:rPr>
          <w:rFonts w:ascii="Tahoma" w:eastAsia="Microsoft Sans Serif" w:hAnsi="Tahoma" w:cs="Tahoma"/>
          <w:szCs w:val="20"/>
        </w:rPr>
        <w:t>Препятствовать осуществлению прав Заказчика, указанных в п. 5.1.</w:t>
      </w:r>
      <w:r>
        <w:rPr>
          <w:rFonts w:ascii="Tahoma" w:eastAsia="Microsoft Sans Serif" w:hAnsi="Tahoma" w:cs="Tahoma"/>
          <w:szCs w:val="20"/>
        </w:rPr>
        <w:t>8</w:t>
      </w:r>
      <w:r w:rsidRPr="00675B7D">
        <w:rPr>
          <w:rFonts w:ascii="Tahoma" w:eastAsia="Microsoft Sans Serif" w:hAnsi="Tahoma" w:cs="Tahoma"/>
          <w:szCs w:val="20"/>
        </w:rPr>
        <w:t xml:space="preserve"> настоящего Договора.</w:t>
      </w:r>
    </w:p>
    <w:p w:rsidR="00D30284" w:rsidRDefault="00D30284" w:rsidP="00D30284">
      <w:pPr>
        <w:pStyle w:val="afffa"/>
        <w:widowControl w:val="0"/>
        <w:numPr>
          <w:ilvl w:val="3"/>
          <w:numId w:val="31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75B7D">
        <w:rPr>
          <w:rFonts w:ascii="Tahoma" w:eastAsia="Microsoft Sans Serif" w:hAnsi="Tahoma" w:cs="Tahoma"/>
          <w:szCs w:val="20"/>
        </w:rPr>
        <w:t>Разглашать конфиденциальную информацию. Условия конфиденциальности и порядок передачи конфиденциальной информации указан в статье 11 настоящего Договора.</w:t>
      </w:r>
    </w:p>
    <w:p w:rsidR="00D30284" w:rsidRPr="00675B7D" w:rsidRDefault="00D30284" w:rsidP="00D30284">
      <w:pPr>
        <w:pStyle w:val="afffa"/>
        <w:widowControl w:val="0"/>
        <w:numPr>
          <w:ilvl w:val="3"/>
          <w:numId w:val="31"/>
        </w:numPr>
        <w:tabs>
          <w:tab w:val="num" w:pos="709"/>
          <w:tab w:val="left" w:pos="851"/>
        </w:tabs>
        <w:spacing w:after="0" w:line="240" w:lineRule="auto"/>
        <w:ind w:left="0" w:firstLine="0"/>
        <w:jc w:val="both"/>
        <w:rPr>
          <w:rFonts w:ascii="Tahoma" w:eastAsia="Microsoft Sans Serif" w:hAnsi="Tahoma" w:cs="Tahoma"/>
          <w:szCs w:val="20"/>
        </w:rPr>
      </w:pPr>
      <w:r w:rsidRPr="00675B7D">
        <w:rPr>
          <w:rFonts w:ascii="Tahoma" w:eastAsia="Microsoft Sans Serif" w:hAnsi="Tahoma" w:cs="Tahoma"/>
          <w:szCs w:val="20"/>
        </w:rPr>
        <w:t>Во время несения дежурства работникам Исполнителя запрещается:</w:t>
      </w:r>
    </w:p>
    <w:p w:rsidR="00D30284" w:rsidRPr="0057040C" w:rsidRDefault="00D30284" w:rsidP="00D30284">
      <w:pPr>
        <w:tabs>
          <w:tab w:val="num" w:pos="709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употреблять алкогольные напитки;</w:t>
      </w:r>
    </w:p>
    <w:p w:rsidR="00D30284" w:rsidRPr="0057040C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находиться на объекте в состоянии алкогольного, наркотического и иных видов опьянения</w:t>
      </w:r>
    </w:p>
    <w:p w:rsidR="00D30284" w:rsidRPr="0057040C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употреблять жидкости содержащие алкоголь, а так же наркотические и психотропные вещества, аналогичный запрет распространяется на пронос на объект указанных выше жидкостей и веществ.</w:t>
      </w:r>
    </w:p>
    <w:p w:rsidR="00D30284" w:rsidRPr="0057040C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спать на посту, читать литературу, просматривать телепрограммы и кино видеоматериалы, прослушивать радиопрограммы и аудиофайлы (в том числе с использованием аудио- видео плееров, сотовых телефонов, иных цифровых устройств);</w:t>
      </w:r>
    </w:p>
    <w:p w:rsidR="00D30284" w:rsidRPr="00FC259A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57040C">
        <w:rPr>
          <w:rFonts w:ascii="Tahoma" w:eastAsia="Microsoft Sans Serif" w:hAnsi="Tahoma" w:cs="Tahoma"/>
          <w:szCs w:val="20"/>
        </w:rPr>
        <w:t>- вести неслужебные переговоры по средствам связи,</w:t>
      </w:r>
      <w:r w:rsidRPr="00FC259A">
        <w:rPr>
          <w:rFonts w:ascii="Tahoma" w:eastAsia="Microsoft Sans Serif" w:hAnsi="Tahoma" w:cs="Tahoma"/>
          <w:szCs w:val="20"/>
        </w:rPr>
        <w:t xml:space="preserve"> расположенным на Объекте Заказчика;</w:t>
      </w:r>
    </w:p>
    <w:p w:rsidR="00D30284" w:rsidRPr="00FC259A" w:rsidRDefault="00D30284" w:rsidP="00D30284">
      <w:pPr>
        <w:tabs>
          <w:tab w:val="num" w:pos="993"/>
        </w:tabs>
        <w:spacing w:after="0" w:line="240" w:lineRule="auto"/>
        <w:jc w:val="both"/>
        <w:rPr>
          <w:rFonts w:ascii="Tahoma" w:eastAsia="Microsoft Sans Serif" w:hAnsi="Tahoma" w:cs="Tahoma"/>
          <w:szCs w:val="20"/>
        </w:rPr>
      </w:pPr>
      <w:r w:rsidRPr="00FC259A">
        <w:rPr>
          <w:rFonts w:ascii="Tahoma" w:eastAsia="Microsoft Sans Serif" w:hAnsi="Tahoma" w:cs="Tahoma"/>
          <w:szCs w:val="20"/>
        </w:rPr>
        <w:lastRenderedPageBreak/>
        <w:t>- самовольно покидать пост (маршрут патрулирования) либо безосновательно входить в здания, сооружения и помещения Заказчика на охраняемой территории Объекта.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shd w:val="clear" w:color="auto" w:fill="FFFFFF"/>
        <w:tabs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FC259A">
        <w:rPr>
          <w:rFonts w:ascii="Tahoma" w:hAnsi="Tahoma" w:cs="Tahoma"/>
          <w:b/>
          <w:szCs w:val="20"/>
        </w:rPr>
        <w:t>Приемка Оказанных Услуг</w:t>
      </w:r>
    </w:p>
    <w:p w:rsidR="00D30284" w:rsidRPr="0057040C" w:rsidRDefault="00D30284" w:rsidP="000A5B7B">
      <w:pPr>
        <w:pStyle w:val="afffa"/>
        <w:numPr>
          <w:ilvl w:val="2"/>
          <w:numId w:val="5"/>
        </w:numPr>
        <w:tabs>
          <w:tab w:val="clear" w:pos="2292"/>
          <w:tab w:val="left" w:pos="851"/>
          <w:tab w:val="num" w:pos="993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Исполнитель ежемесячно уведомляет Заказчика о готовности к сдаче оказанных Услуг. </w:t>
      </w:r>
    </w:p>
    <w:p w:rsidR="00D30284" w:rsidRPr="0057040C" w:rsidRDefault="00D30284" w:rsidP="000A5B7B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 Сдача-приемка Услуг производится Сторонами ежемесячно. К приемке предъявляются Услуги, завершенные Исполнителем в отчетном месяце. </w:t>
      </w:r>
    </w:p>
    <w:p w:rsidR="00D30284" w:rsidRPr="0057040C" w:rsidRDefault="00D30284" w:rsidP="00D30284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сдачи-приемки Услуг, подписанных Исполнителем, Отчет.  Акт сдачи-приемки Услуг предоставляется Исполнителем Заказчику до 3го числа месяца, следующего за отчетным</w:t>
      </w:r>
      <w:r>
        <w:rPr>
          <w:rFonts w:ascii="Tahoma" w:hAnsi="Tahoma" w:cs="Tahoma"/>
          <w:szCs w:val="20"/>
        </w:rPr>
        <w:t>.</w:t>
      </w:r>
    </w:p>
    <w:p w:rsidR="00D30284" w:rsidRPr="000A5B7B" w:rsidRDefault="000A5B7B" w:rsidP="000A5B7B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</w:t>
      </w:r>
      <w:r w:rsidR="00D30284" w:rsidRPr="000A5B7B">
        <w:rPr>
          <w:rFonts w:ascii="Tahoma" w:hAnsi="Tahoma" w:cs="Tahoma"/>
          <w:szCs w:val="20"/>
        </w:rPr>
        <w:t>Акт сдачи-приемки услуг и счёт-фактура за изготовление Заказчику бланков пропускных документов (удостоверений, пропусков для посещений, материальных пропусков, электронных карт доступа) и брелоков для управления исполнительными устройствами въезда-выезда (шлагбаум, ворота) выставляется по факту выполнения Исполнителем работ (оказания услуг), но не более установленного в Приложении № 3 к настоящему Договору размера.</w:t>
      </w:r>
    </w:p>
    <w:p w:rsidR="00D30284" w:rsidRPr="007127B7" w:rsidRDefault="00D30284" w:rsidP="00D30284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127B7">
        <w:rPr>
          <w:rFonts w:ascii="Tahoma" w:hAnsi="Tahoma" w:cs="Tahoma"/>
          <w:szCs w:val="20"/>
        </w:rPr>
        <w:t xml:space="preserve">Заказчик обязан в срок не более </w:t>
      </w:r>
      <w:r w:rsidR="0013254E" w:rsidRPr="007127B7">
        <w:rPr>
          <w:rFonts w:ascii="Tahoma" w:hAnsi="Tahoma" w:cs="Tahoma"/>
          <w:szCs w:val="20"/>
        </w:rPr>
        <w:t>15</w:t>
      </w:r>
      <w:r w:rsidRPr="007127B7">
        <w:rPr>
          <w:rFonts w:ascii="Tahoma" w:hAnsi="Tahoma" w:cs="Tahoma"/>
          <w:szCs w:val="20"/>
        </w:rPr>
        <w:t xml:space="preserve"> (</w:t>
      </w:r>
      <w:r w:rsidR="0013254E" w:rsidRPr="007127B7">
        <w:rPr>
          <w:rFonts w:ascii="Tahoma" w:hAnsi="Tahoma" w:cs="Tahoma"/>
          <w:szCs w:val="20"/>
        </w:rPr>
        <w:t>пятнадцати</w:t>
      </w:r>
      <w:r w:rsidRPr="007127B7">
        <w:rPr>
          <w:rFonts w:ascii="Tahoma" w:hAnsi="Tahoma" w:cs="Tahoma"/>
          <w:szCs w:val="20"/>
        </w:rPr>
        <w:t>) рабочих дней с момента предъявления Исполнителем акта сдачи-приемки Услуг и иных документов, указанных в п. 5.2.3. настоящего Договора, с участием представителей Исполнителя осмотреть и принять оказанные Услуги.</w:t>
      </w:r>
    </w:p>
    <w:p w:rsidR="00D30284" w:rsidRPr="0057040C" w:rsidRDefault="00D30284" w:rsidP="00D30284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Заказчик производит приемку оказанных Услуг/Этапов Услуг путем подписания акта сдачи-приемки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</w:r>
    </w:p>
    <w:p w:rsidR="00D30284" w:rsidRPr="0057040C" w:rsidRDefault="00D30284" w:rsidP="00D30284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 </w:t>
      </w:r>
    </w:p>
    <w:p w:rsidR="00D30284" w:rsidRPr="00FC259A" w:rsidRDefault="00D30284" w:rsidP="00D30284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num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D30284" w:rsidRPr="00FC259A" w:rsidRDefault="00D30284" w:rsidP="00D3028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D30284" w:rsidRPr="00FC259A" w:rsidRDefault="00D30284" w:rsidP="00D30284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Исполнитель несет полную материальную ответственность за ущерб, причиненный имуществу Заказчика действиями третьих лиц и работниками Исполнителя, а также за имущество, предоставленное Заказчиком в соответствии </w:t>
      </w:r>
      <w:r w:rsidRPr="00E458CD">
        <w:rPr>
          <w:rFonts w:ascii="Tahoma" w:hAnsi="Tahoma" w:cs="Tahoma"/>
          <w:szCs w:val="20"/>
        </w:rPr>
        <w:t>с п. 5.1.8.,</w:t>
      </w:r>
      <w:r w:rsidRPr="00FC259A">
        <w:rPr>
          <w:rFonts w:ascii="Tahoma" w:hAnsi="Tahoma" w:cs="Tahoma"/>
          <w:szCs w:val="20"/>
        </w:rPr>
        <w:t xml:space="preserve"> путем возмещения Заказчику убытков. </w:t>
      </w:r>
    </w:p>
    <w:p w:rsidR="00D30284" w:rsidRPr="00FC259A" w:rsidRDefault="00D30284" w:rsidP="00D3028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Размер ущерба определяется исходя из рыночной стоимости утраченного, поврежденного имущества с учётом степени износа этого имущества.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повреждения.</w:t>
      </w:r>
    </w:p>
    <w:p w:rsidR="00D30284" w:rsidRPr="00FC259A" w:rsidRDefault="00D30284" w:rsidP="00D3028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Возмещение Заказчику причиненного ущерба производится по представлению Заказчиком постановления органа дознания, следствия или суда, либо иного компетентного органа, установившего факт хищения, а также факт уничтожения или повреждения имущества третьими лицами, проникшими на охраняемый Объект либо работниками Исполнителя, либо в силу других причин.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  <w:tab w:val="num" w:pos="142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Исполнитель освобождается от возмещения ущерба, если он причинен:</w:t>
      </w:r>
    </w:p>
    <w:p w:rsidR="00D30284" w:rsidRPr="00FC259A" w:rsidRDefault="00D30284" w:rsidP="00D30284">
      <w:pPr>
        <w:pStyle w:val="afffa"/>
        <w:tabs>
          <w:tab w:val="num" w:pos="142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lastRenderedPageBreak/>
        <w:t>-в результате активных действий Исполнителя (правомерное применение служебного оружия, специальных средств, физической силы), если иными способами предотвратить посягательства на объект Заказчика не было возможности;</w:t>
      </w:r>
    </w:p>
    <w:p w:rsidR="00D30284" w:rsidRPr="00FC259A" w:rsidRDefault="00D30284" w:rsidP="00D3028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действиями извне без проникновения на объект (выстрел, забрасывание предметов на охраняемую территорию и т.п.).</w:t>
      </w:r>
    </w:p>
    <w:p w:rsidR="00D30284" w:rsidRPr="00FC259A" w:rsidRDefault="00D30284" w:rsidP="00D30284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ненадлежащего исполнения обязательств по настоящему договору на конкретном Объекте, Заказчик вправе взыскать с Исполнителя неустойку: </w:t>
      </w:r>
    </w:p>
    <w:p w:rsidR="00D30284" w:rsidRPr="00FC259A" w:rsidRDefault="00D30284" w:rsidP="00D30284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За каждый случай пропуска на охраняемую территорию или с охраняемой территории с нарушением пропускного режима:</w:t>
      </w:r>
    </w:p>
    <w:p w:rsidR="00D30284" w:rsidRPr="00FC259A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а) физического лица - в размере </w:t>
      </w:r>
      <w:r w:rsidR="000A5B7B">
        <w:rPr>
          <w:rFonts w:ascii="Tahoma" w:hAnsi="Tahoma" w:cs="Tahoma"/>
          <w:szCs w:val="20"/>
        </w:rPr>
        <w:t>10 000</w:t>
      </w:r>
      <w:r w:rsidRPr="00FC259A">
        <w:rPr>
          <w:rFonts w:ascii="Tahoma" w:hAnsi="Tahoma" w:cs="Tahoma"/>
          <w:szCs w:val="20"/>
        </w:rPr>
        <w:t xml:space="preserve"> рублей;</w:t>
      </w:r>
    </w:p>
    <w:p w:rsidR="00D30284" w:rsidRPr="00FC259A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б) физического лица, причинившего Заказчику ущерб путем хищения или повреждения имущества, - в размере 2</w:t>
      </w:r>
      <w:r w:rsidR="000A5B7B">
        <w:rPr>
          <w:rFonts w:ascii="Tahoma" w:hAnsi="Tahoma" w:cs="Tahoma"/>
          <w:szCs w:val="20"/>
        </w:rPr>
        <w:t>5</w:t>
      </w:r>
      <w:r w:rsidRPr="00FC259A">
        <w:rPr>
          <w:rFonts w:ascii="Tahoma" w:hAnsi="Tahoma" w:cs="Tahoma"/>
          <w:szCs w:val="20"/>
        </w:rPr>
        <w:t xml:space="preserve"> 000 рублей, с возмещением причиненного Заказчику ущерба в соответствии с положениями Раздела 6 настоящего Договора настоящего Договора;</w:t>
      </w:r>
    </w:p>
    <w:p w:rsidR="00D30284" w:rsidRPr="00FC259A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в) транспортного ср</w:t>
      </w:r>
      <w:r w:rsidR="00583E07">
        <w:rPr>
          <w:rFonts w:ascii="Tahoma" w:hAnsi="Tahoma" w:cs="Tahoma"/>
          <w:szCs w:val="20"/>
        </w:rPr>
        <w:t>едства - в размере 1</w:t>
      </w:r>
      <w:r w:rsidRPr="00FC259A">
        <w:rPr>
          <w:rFonts w:ascii="Tahoma" w:hAnsi="Tahoma" w:cs="Tahoma"/>
          <w:szCs w:val="20"/>
        </w:rPr>
        <w:t>5</w:t>
      </w:r>
      <w:r w:rsidR="00583E07">
        <w:rPr>
          <w:rFonts w:ascii="Tahoma" w:hAnsi="Tahoma" w:cs="Tahoma"/>
          <w:szCs w:val="20"/>
        </w:rPr>
        <w:t xml:space="preserve"> 0</w:t>
      </w:r>
      <w:r w:rsidRPr="00FC259A">
        <w:rPr>
          <w:rFonts w:ascii="Tahoma" w:hAnsi="Tahoma" w:cs="Tahoma"/>
          <w:szCs w:val="20"/>
        </w:rPr>
        <w:t>00 рублей;</w:t>
      </w:r>
    </w:p>
    <w:p w:rsidR="00D30284" w:rsidRPr="00FC259A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г) транспортного средства, в результате чего Заказчику причинен ущерб путем хищения или повреждения имущества - в размере </w:t>
      </w:r>
      <w:r w:rsidR="00583E07">
        <w:rPr>
          <w:rFonts w:ascii="Tahoma" w:hAnsi="Tahoma" w:cs="Tahoma"/>
          <w:szCs w:val="20"/>
        </w:rPr>
        <w:t>35</w:t>
      </w:r>
      <w:r w:rsidRPr="00FC259A">
        <w:rPr>
          <w:rFonts w:ascii="Tahoma" w:hAnsi="Tahoma" w:cs="Tahoma"/>
          <w:szCs w:val="20"/>
        </w:rPr>
        <w:t xml:space="preserve"> 000 рублей, с возмещением причиненного Заказчику ущерба в соответствии с положениями Статьи 6 настоящего Договора;</w:t>
      </w:r>
    </w:p>
    <w:p w:rsidR="00D30284" w:rsidRPr="00FC259A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При этом в случае незаконного проникновения физического лица на Объект Заказчика не через контрольно-пропускные пункты и посты Исполнителя, в случае отсутствия вины в действиях работников Исполнителя и задержания работниками Исполнителя этого физического лица, неустойка, указанная в настоящем пункте, не взимается.</w:t>
      </w:r>
    </w:p>
    <w:p w:rsidR="00D30284" w:rsidRPr="00FC259A" w:rsidRDefault="00D30284" w:rsidP="00D30284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каждый случай причинения ущерба Заказчику путем хищения или повреждения имущества работниками Исполнителя - в размере </w:t>
      </w:r>
      <w:r w:rsidR="00583E07">
        <w:rPr>
          <w:rFonts w:ascii="Tahoma" w:hAnsi="Tahoma" w:cs="Tahoma"/>
          <w:szCs w:val="20"/>
        </w:rPr>
        <w:t>50</w:t>
      </w:r>
      <w:r w:rsidRPr="00FC259A">
        <w:rPr>
          <w:rFonts w:ascii="Tahoma" w:hAnsi="Tahoma" w:cs="Tahoma"/>
          <w:szCs w:val="20"/>
        </w:rPr>
        <w:t xml:space="preserve"> 000 рублей, с возмещением причиненного Заказчику ущерба в соответствии с положениями Раздела 6 настоящего Договора;</w:t>
      </w:r>
    </w:p>
    <w:p w:rsidR="00D30284" w:rsidRPr="0057040C" w:rsidRDefault="00D30284" w:rsidP="00D30284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За </w:t>
      </w:r>
      <w:r w:rsidRPr="0057040C">
        <w:rPr>
          <w:rFonts w:ascii="Tahoma" w:hAnsi="Tahoma" w:cs="Tahoma"/>
          <w:szCs w:val="20"/>
        </w:rPr>
        <w:t xml:space="preserve">каждый случай не закрытия поста охраны в соответствии с </w:t>
      </w:r>
      <w:r>
        <w:rPr>
          <w:rFonts w:ascii="Tahoma" w:hAnsi="Tahoma" w:cs="Tahoma"/>
          <w:szCs w:val="20"/>
        </w:rPr>
        <w:t xml:space="preserve">Техническим Заданием и\или </w:t>
      </w:r>
      <w:r w:rsidRPr="0057040C">
        <w:rPr>
          <w:rFonts w:ascii="Tahoma" w:hAnsi="Tahoma" w:cs="Tahoma"/>
          <w:szCs w:val="20"/>
        </w:rPr>
        <w:t xml:space="preserve">Актом совместной комиссии - в размере </w:t>
      </w:r>
      <w:r w:rsidR="00583E07">
        <w:rPr>
          <w:rFonts w:ascii="Tahoma" w:hAnsi="Tahoma" w:cs="Tahoma"/>
          <w:szCs w:val="20"/>
        </w:rPr>
        <w:t>10</w:t>
      </w:r>
      <w:r w:rsidRPr="0057040C">
        <w:rPr>
          <w:rFonts w:ascii="Tahoma" w:hAnsi="Tahoma" w:cs="Tahoma"/>
          <w:szCs w:val="20"/>
        </w:rPr>
        <w:t xml:space="preserve"> 000 рублей. Пост считается незакрытым, если не выставлен один работник либо необходимое количество работников Исполнителя для данного поста.</w:t>
      </w:r>
    </w:p>
    <w:p w:rsidR="00D30284" w:rsidRPr="0057040C" w:rsidRDefault="00D30284" w:rsidP="00D30284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 каждый случай отсутствия у работников Исполнителя служебного удостоверения, форменного обмундирования, специальных средств при несении дежурства - в размере </w:t>
      </w:r>
      <w:r w:rsidR="00583E07">
        <w:rPr>
          <w:rFonts w:ascii="Tahoma" w:hAnsi="Tahoma" w:cs="Tahoma"/>
          <w:szCs w:val="20"/>
        </w:rPr>
        <w:t>2</w:t>
      </w:r>
      <w:r w:rsidRPr="0057040C">
        <w:rPr>
          <w:rFonts w:ascii="Tahoma" w:hAnsi="Tahoma" w:cs="Tahoma"/>
          <w:szCs w:val="20"/>
        </w:rPr>
        <w:t xml:space="preserve"> 000 рублей.</w:t>
      </w:r>
    </w:p>
    <w:p w:rsidR="00D30284" w:rsidRPr="0057040C" w:rsidRDefault="00D30284" w:rsidP="00D30284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 каждый случай отсутствия у работников Исполнителя оружия, наличие которого предусмотрено в соответствии с Актом совместной комиссии - в размере </w:t>
      </w:r>
      <w:r w:rsidR="00583E07">
        <w:rPr>
          <w:rFonts w:ascii="Tahoma" w:hAnsi="Tahoma" w:cs="Tahoma"/>
          <w:szCs w:val="20"/>
        </w:rPr>
        <w:t>8</w:t>
      </w:r>
      <w:r w:rsidRPr="0057040C">
        <w:rPr>
          <w:rFonts w:ascii="Tahoma" w:hAnsi="Tahoma" w:cs="Tahoma"/>
          <w:szCs w:val="20"/>
        </w:rPr>
        <w:t xml:space="preserve"> 000 рублей.</w:t>
      </w:r>
    </w:p>
    <w:p w:rsidR="00D30284" w:rsidRPr="0057040C" w:rsidRDefault="00D30284" w:rsidP="00D30284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 каждый случай нарушения работниками Исполнителя Инструкции о пропускном и внутриобъектовом режиме – в ра</w:t>
      </w:r>
      <w:r w:rsidR="00583E07">
        <w:rPr>
          <w:rFonts w:ascii="Tahoma" w:hAnsi="Tahoma" w:cs="Tahoma"/>
          <w:szCs w:val="20"/>
        </w:rPr>
        <w:t>змере 8</w:t>
      </w:r>
      <w:r w:rsidRPr="0057040C">
        <w:rPr>
          <w:rFonts w:ascii="Tahoma" w:hAnsi="Tahoma" w:cs="Tahoma"/>
          <w:szCs w:val="20"/>
        </w:rPr>
        <w:t> 000 рублей.</w:t>
      </w:r>
    </w:p>
    <w:p w:rsidR="00D30284" w:rsidRPr="0057040C" w:rsidRDefault="00D30284" w:rsidP="00D30284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За каждый случай нарушений, перечисленных в </w:t>
      </w:r>
      <w:r>
        <w:rPr>
          <w:rFonts w:ascii="Tahoma" w:hAnsi="Tahoma" w:cs="Tahoma"/>
          <w:szCs w:val="20"/>
        </w:rPr>
        <w:t>пункте 5.1.11</w:t>
      </w:r>
      <w:r w:rsidRPr="0057040C">
        <w:rPr>
          <w:rFonts w:ascii="Tahoma" w:hAnsi="Tahoma" w:cs="Tahoma"/>
          <w:szCs w:val="20"/>
        </w:rPr>
        <w:t>. настоящего Договора - в размере 1</w:t>
      </w:r>
      <w:r w:rsidR="00583E07">
        <w:rPr>
          <w:rFonts w:ascii="Tahoma" w:hAnsi="Tahoma" w:cs="Tahoma"/>
          <w:szCs w:val="20"/>
        </w:rPr>
        <w:t>0</w:t>
      </w:r>
      <w:r w:rsidRPr="0057040C">
        <w:rPr>
          <w:rFonts w:ascii="Tahoma" w:hAnsi="Tahoma" w:cs="Tahoma"/>
          <w:szCs w:val="20"/>
        </w:rPr>
        <w:t xml:space="preserve"> 000 рублей.</w:t>
      </w:r>
    </w:p>
    <w:p w:rsidR="00D30284" w:rsidRPr="0013254E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 xml:space="preserve">Указанные в п. 6.7. настоящего Договора финансовые санкции, Заказчик применяет на основании </w:t>
      </w:r>
      <w:r w:rsidRPr="0013254E">
        <w:rPr>
          <w:rFonts w:ascii="Tahoma" w:hAnsi="Tahoma" w:cs="Tahoma"/>
          <w:szCs w:val="20"/>
        </w:rPr>
        <w:t xml:space="preserve">Акта о выявленном нарушении в соответствии с </w:t>
      </w:r>
      <w:r w:rsidRPr="0013254E">
        <w:rPr>
          <w:rFonts w:ascii="Tahoma" w:hAnsi="Tahoma" w:cs="Tahoma"/>
          <w:szCs w:val="20"/>
          <w:highlight w:val="yellow"/>
        </w:rPr>
        <w:t>п</w:t>
      </w:r>
      <w:r w:rsidRPr="0013254E">
        <w:rPr>
          <w:rFonts w:ascii="Tahoma" w:hAnsi="Tahoma" w:cs="Tahoma"/>
          <w:szCs w:val="20"/>
        </w:rPr>
        <w:t>. 5.1.8.</w:t>
      </w:r>
      <w:r w:rsidR="001A203D" w:rsidRPr="0013254E">
        <w:rPr>
          <w:rFonts w:ascii="Tahoma" w:hAnsi="Tahoma" w:cs="Tahoma"/>
          <w:szCs w:val="20"/>
        </w:rPr>
        <w:t>7</w:t>
      </w:r>
      <w:r w:rsidRPr="0013254E">
        <w:rPr>
          <w:rFonts w:ascii="Tahoma" w:hAnsi="Tahoma" w:cs="Tahoma"/>
          <w:szCs w:val="20"/>
        </w:rPr>
        <w:t xml:space="preserve"> настоящего Договора (Приложение №5).</w:t>
      </w:r>
    </w:p>
    <w:p w:rsidR="00D30284" w:rsidRPr="0057040C" w:rsidRDefault="00D30284" w:rsidP="00D30284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57040C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просрочки, но не более 5 % (пяти процентов) от Цены Услуг. Проценты рассчитывается по формуле простых процентов с 31</w:t>
      </w:r>
      <w:r>
        <w:rPr>
          <w:rFonts w:ascii="Tahoma" w:eastAsia="Times New Roman" w:hAnsi="Tahoma" w:cs="Tahoma"/>
          <w:iCs/>
          <w:szCs w:val="20"/>
        </w:rPr>
        <w:t>(тридцать первого)</w:t>
      </w:r>
      <w:r w:rsidRPr="0057040C">
        <w:rPr>
          <w:rFonts w:ascii="Tahoma" w:eastAsia="Times New Roman" w:hAnsi="Tahoma" w:cs="Tahoma"/>
          <w:iCs/>
          <w:szCs w:val="20"/>
        </w:rPr>
        <w:t xml:space="preserve">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D30284" w:rsidRPr="0057040C" w:rsidRDefault="00D30284" w:rsidP="00D30284">
      <w:pPr>
        <w:pStyle w:val="ConsPlusNormal"/>
        <w:numPr>
          <w:ilvl w:val="1"/>
          <w:numId w:val="5"/>
        </w:numPr>
        <w:tabs>
          <w:tab w:val="clear" w:pos="1866"/>
          <w:tab w:val="num" w:pos="426"/>
        </w:tabs>
        <w:jc w:val="both"/>
        <w:rPr>
          <w:i w:val="0"/>
        </w:rPr>
      </w:pPr>
      <w:r w:rsidRPr="0057040C">
        <w:rPr>
          <w:i w:val="0"/>
        </w:rPr>
        <w:t>Заказчик не несет перед Исполнителем ответственность за упущенную выгоду.</w:t>
      </w:r>
    </w:p>
    <w:p w:rsidR="00D30284" w:rsidRPr="0057040C" w:rsidRDefault="00D30284" w:rsidP="00D30284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5972312"/>
      <w:r w:rsidRPr="0057040C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5"/>
    </w:p>
    <w:p w:rsidR="00D30284" w:rsidRPr="0057040C" w:rsidRDefault="00D30284" w:rsidP="00D30284">
      <w:pPr>
        <w:widowControl w:val="0"/>
        <w:numPr>
          <w:ilvl w:val="1"/>
          <w:numId w:val="6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7040C">
        <w:rPr>
          <w:rFonts w:ascii="Tahoma" w:eastAsia="Times New Roman" w:hAnsi="Tahoma" w:cs="Tahoma"/>
          <w:szCs w:val="20"/>
        </w:rPr>
        <w:t xml:space="preserve">За ненадлежащее исполнение Исполнителем обязательств, предусмотренных </w:t>
      </w:r>
      <w:r>
        <w:rPr>
          <w:rFonts w:ascii="Tahoma" w:eastAsia="Times New Roman" w:hAnsi="Tahoma" w:cs="Tahoma"/>
          <w:szCs w:val="20"/>
        </w:rPr>
        <w:t>п.3.7</w:t>
      </w:r>
      <w:r w:rsidRPr="0057040C">
        <w:rPr>
          <w:rFonts w:ascii="Tahoma" w:eastAsia="Times New Roman" w:hAnsi="Tahoma" w:cs="Tahoma"/>
          <w:szCs w:val="20"/>
        </w:rPr>
        <w:t>. Договора, Исполнитель уплачивает Заказчику неустойку в размере 0,05% (пять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Заказчику.</w:t>
      </w:r>
    </w:p>
    <w:p w:rsidR="00D30284" w:rsidRPr="0057040C" w:rsidRDefault="00D30284" w:rsidP="00D30284">
      <w:pPr>
        <w:widowControl w:val="0"/>
        <w:numPr>
          <w:ilvl w:val="1"/>
          <w:numId w:val="6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7954349"/>
      <w:r w:rsidRPr="0057040C">
        <w:rPr>
          <w:rFonts w:ascii="Tahoma" w:hAnsi="Tahoma" w:cs="Tahoma"/>
          <w:szCs w:val="20"/>
        </w:rPr>
        <w:t>За несвоевременное представление какой-либо информации, предусмотренной Договором  и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:rsidR="00D30284" w:rsidRPr="0057040C" w:rsidRDefault="00D30284" w:rsidP="00D30284">
      <w:pPr>
        <w:widowControl w:val="0"/>
        <w:numPr>
          <w:ilvl w:val="1"/>
          <w:numId w:val="6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7" w:name="_Ref328989777"/>
      <w:r w:rsidRPr="0057040C">
        <w:rPr>
          <w:rFonts w:ascii="Tahoma" w:hAnsi="Tahoma" w:cs="Tahoma"/>
          <w:szCs w:val="20"/>
        </w:rPr>
        <w:t xml:space="preserve">За нарушение Исполнителем пропускного и </w:t>
      </w:r>
      <w:r w:rsidRPr="0057040C">
        <w:rPr>
          <w:rFonts w:ascii="Tahoma" w:hAnsi="Tahoma" w:cs="Tahoma"/>
          <w:bCs/>
          <w:szCs w:val="20"/>
        </w:rPr>
        <w:t>внутриобъектового</w:t>
      </w:r>
      <w:r w:rsidRPr="0057040C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</w:t>
      </w:r>
      <w:r w:rsidRPr="0057040C">
        <w:rPr>
          <w:rFonts w:ascii="Tahoma" w:hAnsi="Tahoma" w:cs="Tahoma"/>
          <w:szCs w:val="20"/>
        </w:rPr>
        <w:lastRenderedPageBreak/>
        <w:t>размере 10 000 (десяти тысяч) рублей за каждый такой установленный факт нарушения.</w:t>
      </w:r>
      <w:bookmarkEnd w:id="6"/>
      <w:bookmarkEnd w:id="7"/>
    </w:p>
    <w:p w:rsidR="00D30284" w:rsidRPr="00FC259A" w:rsidRDefault="00D30284" w:rsidP="00D30284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За нарушение Исполнителем обязательств в области промышленной безопасности и охраны труда устанавливается ответственность в виде штрафа в размере  100 МРОТ, который оплачивается Исполнителем в следующем порядке:</w:t>
      </w:r>
    </w:p>
    <w:p w:rsidR="00D30284" w:rsidRPr="00FC259A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Если в ходе оказания Услуг произошёл несчастный случай со смертельным исходом или групповой несчастный случай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100% от предусмотренной п. 6.</w:t>
      </w:r>
      <w:r w:rsidRPr="00D45F82">
        <w:rPr>
          <w:rFonts w:ascii="Tahoma" w:hAnsi="Tahoma" w:cs="Tahoma"/>
          <w:color w:val="FF0000"/>
          <w:szCs w:val="20"/>
        </w:rPr>
        <w:t>11</w:t>
      </w:r>
      <w:r w:rsidRPr="00FC259A">
        <w:rPr>
          <w:rFonts w:ascii="Tahoma" w:hAnsi="Tahoma" w:cs="Tahoma"/>
          <w:szCs w:val="20"/>
        </w:rPr>
        <w:t>. Договора суммы за каждый установленный случай.</w:t>
      </w:r>
    </w:p>
    <w:p w:rsidR="00D30284" w:rsidRPr="00FC259A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Исполнителя, что было установлено проведенным расследованием, Исполнитель обязан уплатить по требованию Заказчика единовременный штраф в размере  50% от предусмотренной п. 6.</w:t>
      </w:r>
      <w:r w:rsidRPr="00D45F82">
        <w:rPr>
          <w:rFonts w:ascii="Tahoma" w:hAnsi="Tahoma" w:cs="Tahoma"/>
          <w:color w:val="FF0000"/>
          <w:szCs w:val="20"/>
        </w:rPr>
        <w:t>11</w:t>
      </w:r>
      <w:r w:rsidRPr="00FC259A">
        <w:rPr>
          <w:rFonts w:ascii="Tahoma" w:hAnsi="Tahoma" w:cs="Tahoma"/>
          <w:szCs w:val="20"/>
        </w:rPr>
        <w:t xml:space="preserve">  Договора суммы за каждый установленный случай.</w:t>
      </w:r>
    </w:p>
    <w:p w:rsidR="00D30284" w:rsidRPr="00FC259A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-  В случае несвоевременной реализации мероприятий, предусмотренных «Планом по ПБ и ОТ», выявленных по результатам инспекций и внешних проверок, а также в случае имевших место приостановок Услуг, оказываемых Исполнителем с нарушениями тр</w:t>
      </w:r>
      <w:r>
        <w:rPr>
          <w:rFonts w:ascii="Tahoma" w:hAnsi="Tahoma" w:cs="Tahoma"/>
          <w:szCs w:val="20"/>
        </w:rPr>
        <w:t>ебований ПБ и ОТ (Приложение № 7</w:t>
      </w:r>
      <w:r w:rsidRPr="00FC259A">
        <w:rPr>
          <w:rFonts w:ascii="Tahoma" w:hAnsi="Tahoma" w:cs="Tahoma"/>
          <w:szCs w:val="20"/>
        </w:rPr>
        <w:t xml:space="preserve"> к Договору) Исполнитель обязан уплатить по требованию Заказчика единовременный штраф в размере 25% от предусмотренного п. 6.</w:t>
      </w:r>
      <w:r w:rsidRPr="00D45F82">
        <w:rPr>
          <w:rFonts w:ascii="Tahoma" w:hAnsi="Tahoma" w:cs="Tahoma"/>
          <w:color w:val="FF0000"/>
          <w:szCs w:val="20"/>
        </w:rPr>
        <w:t>11</w:t>
      </w:r>
      <w:r w:rsidRPr="00FC259A">
        <w:rPr>
          <w:rFonts w:ascii="Tahoma" w:hAnsi="Tahoma" w:cs="Tahoma"/>
          <w:szCs w:val="20"/>
        </w:rPr>
        <w:t xml:space="preserve">.  Договора размера ответственности.  </w:t>
      </w:r>
    </w:p>
    <w:p w:rsidR="00D30284" w:rsidRPr="00FC259A" w:rsidRDefault="00D30284" w:rsidP="00D30284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2"/>
      <w:r w:rsidRPr="00FC259A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работников Исполнителя, в течение 20 дней с момента получения письменного требования Заказчика.</w:t>
      </w:r>
      <w:bookmarkEnd w:id="8"/>
    </w:p>
    <w:p w:rsidR="00D30284" w:rsidRPr="00FC259A" w:rsidRDefault="00D30284" w:rsidP="001A203D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В случае нарушения Исполнителем природоохранного законодательства, выраженного в том числе, но не исключительно, в загрязнении почвы, воды, воздуха, складировании отходов в неотведенных для этого местах, несвоевременном вывозе собственных отходов Исполнителя с территории Заказчика, Исполнитель обязан оплатить Заказчику штраф в сумме 100 000 руб. за каждый выявленный факт в течение 5 дней с момента предъявления Заказчиком соответствующего требования. </w:t>
      </w:r>
    </w:p>
    <w:p w:rsidR="00D30284" w:rsidRPr="00FC259A" w:rsidRDefault="00D30284" w:rsidP="00D30284">
      <w:pPr>
        <w:numPr>
          <w:ilvl w:val="1"/>
          <w:numId w:val="5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55"/>
      <w:bookmarkStart w:id="10" w:name="_Ref273619007"/>
      <w:r w:rsidRPr="00FC259A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9"/>
      <w:r w:rsidRPr="00FC259A">
        <w:rPr>
          <w:rFonts w:ascii="Tahoma" w:hAnsi="Tahoma" w:cs="Tahoma"/>
          <w:szCs w:val="20"/>
        </w:rPr>
        <w:t xml:space="preserve"> </w:t>
      </w:r>
      <w:bookmarkEnd w:id="10"/>
    </w:p>
    <w:p w:rsidR="00D30284" w:rsidRPr="008454D9" w:rsidRDefault="00D30284" w:rsidP="008454D9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11" w:name="_Ref327954364"/>
      <w:r w:rsidRPr="008454D9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11"/>
    </w:p>
    <w:p w:rsidR="00F94B73" w:rsidRDefault="00F94B73" w:rsidP="00173D6F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работниками, имуществом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убытки.</w:t>
      </w:r>
    </w:p>
    <w:p w:rsidR="001A203D" w:rsidRPr="00173D6F" w:rsidRDefault="00F94B73" w:rsidP="00173D6F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6.16.</w:t>
      </w:r>
      <w:r w:rsidR="008454D9">
        <w:rPr>
          <w:rFonts w:ascii="Tahoma" w:hAnsi="Tahoma" w:cs="Tahoma"/>
          <w:szCs w:val="20"/>
        </w:rPr>
        <w:t xml:space="preserve"> </w:t>
      </w:r>
      <w:r w:rsidR="00173D6F">
        <w:rPr>
          <w:rFonts w:ascii="Tahoma" w:hAnsi="Tahoma" w:cs="Tahoma"/>
          <w:szCs w:val="20"/>
        </w:rPr>
        <w:t>За нарушение работниками Исполнителя, привлеченными им соисполнителями (субпоставщиками, субподрядчиками и/или их работниками запрета на осуществление фотосьемки и/или видеос</w:t>
      </w:r>
      <w:r>
        <w:rPr>
          <w:rFonts w:ascii="Tahoma" w:hAnsi="Tahoma" w:cs="Tahoma"/>
          <w:szCs w:val="20"/>
        </w:rPr>
        <w:t>ъ</w:t>
      </w:r>
      <w:r w:rsidR="00173D6F">
        <w:rPr>
          <w:rFonts w:ascii="Tahoma" w:hAnsi="Tahoma" w:cs="Tahoma"/>
          <w:szCs w:val="20"/>
        </w:rPr>
        <w:t>емки, аудиозаписи на территори</w:t>
      </w:r>
      <w:r>
        <w:rPr>
          <w:rFonts w:ascii="Tahoma" w:hAnsi="Tahoma" w:cs="Tahoma"/>
          <w:szCs w:val="20"/>
        </w:rPr>
        <w:t>и</w:t>
      </w:r>
      <w:r w:rsidR="00173D6F">
        <w:rPr>
          <w:rFonts w:ascii="Tahoma" w:hAnsi="Tahoma" w:cs="Tahoma"/>
          <w:szCs w:val="20"/>
        </w:rPr>
        <w:t xml:space="preserve"> Заказчика Объекта), Исполни</w:t>
      </w:r>
      <w:r>
        <w:rPr>
          <w:rFonts w:ascii="Tahoma" w:hAnsi="Tahoma" w:cs="Tahoma"/>
          <w:szCs w:val="20"/>
        </w:rPr>
        <w:t>т</w:t>
      </w:r>
      <w:r w:rsidR="00173D6F">
        <w:rPr>
          <w:rFonts w:ascii="Tahoma" w:hAnsi="Tahoma" w:cs="Tahoma"/>
          <w:szCs w:val="20"/>
        </w:rPr>
        <w:t>ель обязан выплатить штраф в размере 500 000 рублей за каждый случай нарушения. В случае распростране</w:t>
      </w:r>
      <w:r>
        <w:rPr>
          <w:rFonts w:ascii="Tahoma" w:hAnsi="Tahoma" w:cs="Tahoma"/>
          <w:szCs w:val="20"/>
        </w:rPr>
        <w:t>н</w:t>
      </w:r>
      <w:r w:rsidR="00173D6F">
        <w:rPr>
          <w:rFonts w:ascii="Tahoma" w:hAnsi="Tahoma" w:cs="Tahoma"/>
          <w:szCs w:val="20"/>
        </w:rPr>
        <w:t>ия 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</w:t>
      </w:r>
      <w:r>
        <w:rPr>
          <w:rFonts w:ascii="Tahoma" w:hAnsi="Tahoma" w:cs="Tahoma"/>
          <w:szCs w:val="20"/>
        </w:rPr>
        <w:t xml:space="preserve"> </w:t>
      </w:r>
      <w:r w:rsidR="00173D6F">
        <w:rPr>
          <w:rFonts w:ascii="Tahoma" w:hAnsi="Tahoma" w:cs="Tahoma"/>
          <w:szCs w:val="20"/>
        </w:rPr>
        <w:t>привлеченными им соисполнителями (субпоставщиками, субподрядчиками)</w:t>
      </w:r>
      <w:r>
        <w:rPr>
          <w:rFonts w:ascii="Tahoma" w:hAnsi="Tahoma" w:cs="Tahoma"/>
          <w:szCs w:val="20"/>
        </w:rPr>
        <w:t xml:space="preserve">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 Исполнитель обязан выплатить штраф в размере 1 000 000 руб. за каждый случай нарушения.</w:t>
      </w:r>
    </w:p>
    <w:p w:rsidR="00D30284" w:rsidRPr="00F94B73" w:rsidRDefault="00F94B73" w:rsidP="00F94B73">
      <w:pPr>
        <w:tabs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6.17.</w:t>
      </w:r>
      <w:r w:rsidR="008454D9">
        <w:rPr>
          <w:rFonts w:ascii="Tahoma" w:hAnsi="Tahoma" w:cs="Tahoma"/>
          <w:szCs w:val="20"/>
        </w:rPr>
        <w:t xml:space="preserve"> </w:t>
      </w:r>
      <w:r w:rsidR="00D30284" w:rsidRPr="00F94B73">
        <w:rPr>
          <w:rFonts w:ascii="Tahoma" w:hAnsi="Tahoma" w:cs="Tahoma"/>
          <w:szCs w:val="20"/>
        </w:rPr>
        <w:t>Заказчик имеет право удержать, зачесть и/или иным образом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D30284" w:rsidRPr="00FC259A" w:rsidRDefault="00F94B73" w:rsidP="00F94B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6.18.</w:t>
      </w:r>
      <w:r w:rsidR="008454D9">
        <w:rPr>
          <w:rFonts w:ascii="Tahoma" w:hAnsi="Tahoma" w:cs="Tahoma"/>
          <w:szCs w:val="20"/>
        </w:rPr>
        <w:t xml:space="preserve"> </w:t>
      </w:r>
      <w:r w:rsidR="00D30284" w:rsidRPr="00FC259A">
        <w:rPr>
          <w:rFonts w:ascii="Tahoma" w:hAnsi="Tahoma" w:cs="Tahoma"/>
          <w:szCs w:val="20"/>
        </w:rPr>
        <w:t>Уплата предусмотренн</w:t>
      </w:r>
      <w:r w:rsidR="00D30284" w:rsidRPr="00FC259A">
        <w:rPr>
          <w:rFonts w:ascii="Tahoma" w:hAnsi="Tahoma" w:cs="Tahoma"/>
          <w:color w:val="000000"/>
          <w:szCs w:val="20"/>
        </w:rPr>
        <w:t>ых</w:t>
      </w:r>
      <w:r w:rsidR="00D30284" w:rsidRPr="00FC259A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D30284" w:rsidRPr="00FC259A" w:rsidRDefault="00F94B73" w:rsidP="00F94B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6.19. </w:t>
      </w:r>
      <w:r w:rsidR="00D30284" w:rsidRPr="00FC259A">
        <w:rPr>
          <w:rFonts w:ascii="Tahoma" w:hAnsi="Tahoma" w:cs="Tahoma"/>
          <w:szCs w:val="20"/>
        </w:rPr>
        <w:t xml:space="preserve"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</w:t>
      </w:r>
      <w:r w:rsidR="00D30284" w:rsidRPr="00FC259A">
        <w:rPr>
          <w:rFonts w:ascii="Tahoma" w:hAnsi="Tahoma" w:cs="Tahoma"/>
          <w:szCs w:val="20"/>
        </w:rPr>
        <w:lastRenderedPageBreak/>
        <w:t>настоящему Договору.</w:t>
      </w:r>
    </w:p>
    <w:p w:rsidR="00D30284" w:rsidRPr="00F94B73" w:rsidRDefault="00F94B73" w:rsidP="00F94B73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6.20.</w:t>
      </w:r>
      <w:r w:rsidR="008454D9">
        <w:rPr>
          <w:rFonts w:ascii="Tahoma" w:hAnsi="Tahoma" w:cs="Tahoma"/>
          <w:szCs w:val="20"/>
        </w:rPr>
        <w:t xml:space="preserve"> </w:t>
      </w:r>
      <w:r w:rsidR="00D30284" w:rsidRPr="00F94B73">
        <w:rPr>
          <w:rFonts w:ascii="Tahoma" w:hAnsi="Tahoma" w:cs="Tahoma"/>
          <w:szCs w:val="20"/>
        </w:rPr>
        <w:t xml:space="preserve">Заказчик вправе предоставить Исполнителю отсрочку </w:t>
      </w:r>
      <w:r w:rsidRPr="00F94B73">
        <w:rPr>
          <w:rFonts w:ascii="Tahoma" w:hAnsi="Tahoma" w:cs="Tahoma"/>
          <w:szCs w:val="20"/>
        </w:rPr>
        <w:t xml:space="preserve">или рассрочку уплаты неустойки, </w:t>
      </w:r>
      <w:r w:rsidR="00D30284" w:rsidRPr="00F94B73">
        <w:rPr>
          <w:rFonts w:ascii="Tahoma" w:hAnsi="Tahoma" w:cs="Tahoma"/>
          <w:szCs w:val="20"/>
        </w:rPr>
        <w:t>штрафов, пеней, убытков или иных денежных средств, причитающихся Заказчику в соответствии с Договором.</w:t>
      </w:r>
    </w:p>
    <w:p w:rsidR="00A200AD" w:rsidRPr="000D045E" w:rsidRDefault="00BA1037" w:rsidP="00A200A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6.21.</w:t>
      </w:r>
      <w:r w:rsidR="00A200AD" w:rsidRPr="00A200AD">
        <w:rPr>
          <w:rFonts w:ascii="Tahoma" w:hAnsi="Tahoma" w:cs="Tahoma"/>
          <w:szCs w:val="20"/>
        </w:rPr>
        <w:t xml:space="preserve"> </w:t>
      </w:r>
      <w:r w:rsidR="00A200AD" w:rsidRPr="000D045E">
        <w:rPr>
          <w:rFonts w:ascii="Tahoma" w:hAnsi="Tahoma" w:cs="Tahoma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A200AD">
        <w:rPr>
          <w:rFonts w:ascii="Tahoma" w:hAnsi="Tahoma" w:cs="Tahoma"/>
          <w:szCs w:val="20"/>
        </w:rPr>
        <w:t>Заказчиком</w:t>
      </w:r>
      <w:r w:rsidR="00A200AD" w:rsidRPr="000D045E">
        <w:rPr>
          <w:rFonts w:ascii="Tahoma" w:hAnsi="Tahoma" w:cs="Tahoma"/>
          <w:szCs w:val="20"/>
        </w:rPr>
        <w:t xml:space="preserve">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A200AD" w:rsidRPr="00923A95" w:rsidRDefault="00A200AD" w:rsidP="00A200A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A200AD" w:rsidRPr="00923A95" w:rsidRDefault="00A200AD" w:rsidP="00A200A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A200AD" w:rsidRPr="00923A95" w:rsidRDefault="00A200AD" w:rsidP="00A200A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A200AD" w:rsidRPr="00923A95" w:rsidRDefault="00A200AD" w:rsidP="00A200A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A200AD" w:rsidRPr="00923A95" w:rsidRDefault="00A200AD" w:rsidP="00A200A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A200AD" w:rsidRPr="00923A95" w:rsidRDefault="002667FF" w:rsidP="002667FF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</w:t>
      </w:r>
      <w:r w:rsidR="00A200AD"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A200AD" w:rsidRPr="00FC259A" w:rsidRDefault="002667FF" w:rsidP="002667FF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</w:t>
      </w:r>
      <w:r w:rsidR="00A200AD"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</w:p>
    <w:p w:rsidR="00D30284" w:rsidRPr="00FC259A" w:rsidRDefault="00A200AD" w:rsidP="00F94B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6.22.</w:t>
      </w:r>
      <w:r w:rsidR="008454D9">
        <w:rPr>
          <w:rFonts w:ascii="Tahoma" w:hAnsi="Tahoma" w:cs="Tahoma"/>
          <w:szCs w:val="20"/>
        </w:rPr>
        <w:t xml:space="preserve"> </w:t>
      </w:r>
      <w:r w:rsidR="00D30284" w:rsidRPr="00FC259A">
        <w:rPr>
          <w:rFonts w:ascii="Tahoma" w:hAnsi="Tahoma" w:cs="Tahoma"/>
          <w:szCs w:val="20"/>
        </w:rPr>
        <w:t>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D30284" w:rsidRPr="00FC259A" w:rsidRDefault="00486A9C" w:rsidP="00486A9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7. </w:t>
      </w:r>
      <w:r w:rsidR="00D30284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D30284" w:rsidRPr="00486A9C" w:rsidRDefault="00486A9C" w:rsidP="00755784">
      <w:pPr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>
        <w:rPr>
          <w:rFonts w:ascii="Tahoma" w:hAnsi="Tahoma" w:cs="Tahoma"/>
          <w:szCs w:val="20"/>
        </w:rPr>
        <w:t>7.1.</w:t>
      </w:r>
      <w:r w:rsidR="00755784">
        <w:rPr>
          <w:rFonts w:ascii="Tahoma" w:hAnsi="Tahoma" w:cs="Tahoma"/>
          <w:szCs w:val="20"/>
        </w:rPr>
        <w:t xml:space="preserve"> </w:t>
      </w:r>
      <w:r w:rsidR="00D30284" w:rsidRPr="00486A9C">
        <w:rPr>
          <w:rFonts w:ascii="Tahoma" w:hAnsi="Tahoma" w:cs="Tahoma"/>
          <w:szCs w:val="20"/>
        </w:rPr>
        <w:t xml:space="preserve">Стороны освобождаются </w:t>
      </w:r>
      <w:r w:rsidR="00D30284" w:rsidRPr="00486A9C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D30284" w:rsidRPr="00486A9C" w:rsidRDefault="00486A9C" w:rsidP="00486A9C">
      <w:pPr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>
        <w:rPr>
          <w:rFonts w:ascii="Tahoma" w:hAnsi="Tahoma" w:cs="Tahoma"/>
          <w:szCs w:val="20"/>
        </w:rPr>
        <w:t>7.2.</w:t>
      </w:r>
      <w:r w:rsidR="00755784">
        <w:rPr>
          <w:rFonts w:ascii="Tahoma" w:hAnsi="Tahoma" w:cs="Tahoma"/>
          <w:szCs w:val="20"/>
        </w:rPr>
        <w:t xml:space="preserve"> </w:t>
      </w:r>
      <w:r w:rsidR="00D30284" w:rsidRPr="00486A9C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="00D30284" w:rsidRPr="00486A9C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D30284" w:rsidRPr="0057040C" w:rsidRDefault="00486A9C" w:rsidP="00486A9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>7.3.</w:t>
      </w:r>
      <w:r w:rsidR="00D30284"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D30284" w:rsidRPr="0057040C" w:rsidRDefault="00486A9C" w:rsidP="00486A9C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>7.4.</w:t>
      </w:r>
      <w:r w:rsidR="00755784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D30284" w:rsidRPr="0057040C">
        <w:rPr>
          <w:rFonts w:ascii="Tahoma" w:hAnsi="Tahoma" w:cs="Tahoma"/>
          <w:b w:val="0"/>
          <w:color w:val="auto"/>
          <w:sz w:val="20"/>
          <w:szCs w:val="20"/>
        </w:rPr>
        <w:t xml:space="preserve">При наступлении обстоятельств, указанных в п.7.2. Договора, каждая Сторона должна без промедления, но не позднее 5 (пяти) рабочих дней с момента наступления таких обстоятельств </w:t>
      </w:r>
      <w:r w:rsidR="00D30284" w:rsidRPr="0057040C">
        <w:rPr>
          <w:rFonts w:ascii="Tahoma" w:hAnsi="Tahoma" w:cs="Tahoma"/>
          <w:b w:val="0"/>
          <w:color w:val="auto"/>
          <w:sz w:val="20"/>
          <w:szCs w:val="20"/>
        </w:rPr>
        <w:lastRenderedPageBreak/>
        <w:t>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D30284" w:rsidRPr="0057040C" w:rsidRDefault="00486A9C" w:rsidP="00486A9C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>7.5.</w:t>
      </w:r>
      <w:r w:rsidR="00755784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D30284" w:rsidRPr="0057040C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п.7.4. Договора, обязана возместить другой Стороне причиненные такой просрочкой убытки.</w:t>
      </w:r>
    </w:p>
    <w:p w:rsidR="00D30284" w:rsidRPr="0057040C" w:rsidRDefault="00486A9C" w:rsidP="00486A9C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>7.6.</w:t>
      </w:r>
      <w:r w:rsidR="00755784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D30284" w:rsidRPr="0057040C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486A9C" w:rsidRDefault="00486A9C" w:rsidP="00486A9C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>7.7.</w:t>
      </w:r>
      <w:r w:rsidR="00755784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D30284" w:rsidRPr="0057040C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D30284" w:rsidRPr="0057040C" w:rsidRDefault="00486A9C" w:rsidP="00486A9C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>
        <w:rPr>
          <w:rFonts w:ascii="Tahoma" w:hAnsi="Tahoma" w:cs="Tahoma"/>
          <w:b w:val="0"/>
          <w:color w:val="auto"/>
          <w:sz w:val="20"/>
          <w:szCs w:val="20"/>
        </w:rPr>
        <w:t>7.8.</w:t>
      </w:r>
      <w:r w:rsidR="00755784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D30284" w:rsidRPr="0057040C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D30284" w:rsidRPr="00FC259A" w:rsidRDefault="00D30284" w:rsidP="00D30284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D30284" w:rsidRPr="00FC259A" w:rsidRDefault="00D30284" w:rsidP="0006209A">
      <w:pPr>
        <w:pStyle w:val="30"/>
        <w:keepNext w:val="0"/>
        <w:keepLines w:val="0"/>
        <w:widowControl w:val="0"/>
        <w:numPr>
          <w:ilvl w:val="0"/>
          <w:numId w:val="37"/>
        </w:numPr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D30284" w:rsidRPr="00FC259A" w:rsidRDefault="0006209A" w:rsidP="0006209A">
      <w:pPr>
        <w:pStyle w:val="ConsPlusNormal"/>
        <w:jc w:val="both"/>
        <w:rPr>
          <w:i w:val="0"/>
        </w:rPr>
      </w:pPr>
      <w:r>
        <w:rPr>
          <w:i w:val="0"/>
        </w:rPr>
        <w:t xml:space="preserve">8.1. </w:t>
      </w:r>
      <w:r w:rsidR="00D30284" w:rsidRPr="00FC259A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D30284" w:rsidRPr="00FC259A" w:rsidRDefault="0006209A" w:rsidP="0006209A">
      <w:pPr>
        <w:pStyle w:val="ConsPlusNormal"/>
        <w:jc w:val="both"/>
        <w:rPr>
          <w:i w:val="0"/>
        </w:rPr>
      </w:pPr>
      <w:r>
        <w:rPr>
          <w:i w:val="0"/>
        </w:rPr>
        <w:t xml:space="preserve">8.2. </w:t>
      </w:r>
      <w:r w:rsidR="00D30284" w:rsidRPr="00FC259A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D30284" w:rsidRPr="00FC259A" w:rsidRDefault="0006209A" w:rsidP="000620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szCs w:val="20"/>
        </w:rPr>
        <w:t xml:space="preserve">8.3. </w:t>
      </w:r>
      <w:r w:rsidR="00D30284" w:rsidRPr="00FC259A">
        <w:rPr>
          <w:rFonts w:ascii="Tahoma" w:hAnsi="Tahoma" w:cs="Tahoma"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D30284">
        <w:rPr>
          <w:rFonts w:ascii="Tahoma" w:hAnsi="Tahoma" w:cs="Tahoma"/>
          <w:szCs w:val="20"/>
        </w:rPr>
        <w:t>Кировской области.</w:t>
      </w:r>
    </w:p>
    <w:p w:rsidR="00D30284" w:rsidRPr="00FC259A" w:rsidRDefault="00D30284" w:rsidP="00D3028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Cs/>
          <w:szCs w:val="20"/>
        </w:rPr>
      </w:pPr>
    </w:p>
    <w:p w:rsidR="00D30284" w:rsidRPr="00FC259A" w:rsidRDefault="0006209A" w:rsidP="0006209A">
      <w:pPr>
        <w:pStyle w:val="30"/>
        <w:keepNext w:val="0"/>
        <w:keepLines w:val="0"/>
        <w:widowControl w:val="0"/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9.</w:t>
      </w:r>
      <w:r w:rsidR="00D30284"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D30284" w:rsidRPr="00FC259A" w:rsidRDefault="0006209A" w:rsidP="00062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9.1. </w:t>
      </w:r>
      <w:r w:rsidR="00D30284" w:rsidRPr="00FC259A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D30284" w:rsidRPr="00FC259A" w:rsidRDefault="0006209A" w:rsidP="00062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9.2. </w:t>
      </w:r>
      <w:r w:rsidR="00D30284" w:rsidRPr="00FC259A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D30284" w:rsidRPr="00FC259A" w:rsidRDefault="0006209A" w:rsidP="000620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9.3. </w:t>
      </w:r>
      <w:r w:rsidR="00D30284" w:rsidRPr="00FC259A">
        <w:rPr>
          <w:rFonts w:ascii="Tahoma" w:hAnsi="Tahoma" w:cs="Tahoma"/>
          <w:szCs w:val="20"/>
        </w:rPr>
        <w:t>Договор может быть изменен или прекращен:</w:t>
      </w:r>
    </w:p>
    <w:p w:rsidR="00D30284" w:rsidRPr="00FC259A" w:rsidRDefault="00D30284" w:rsidP="00D30284">
      <w:pPr>
        <w:pStyle w:val="ConsPlusNormal"/>
        <w:numPr>
          <w:ilvl w:val="0"/>
          <w:numId w:val="9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 не вправе прекращать оказания Услуг до подписания двухстороннего соглашения о расторжении Договора;</w:t>
      </w:r>
    </w:p>
    <w:p w:rsidR="00D30284" w:rsidRPr="00FC259A" w:rsidRDefault="00D30284" w:rsidP="00D30284">
      <w:pPr>
        <w:pStyle w:val="ConsPlusNormal"/>
        <w:numPr>
          <w:ilvl w:val="0"/>
          <w:numId w:val="9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D30284" w:rsidRPr="00FC259A" w:rsidRDefault="00D30284" w:rsidP="00D30284">
      <w:pPr>
        <w:pStyle w:val="ConsPlusNormal"/>
        <w:numPr>
          <w:ilvl w:val="0"/>
          <w:numId w:val="9"/>
        </w:numPr>
        <w:tabs>
          <w:tab w:val="num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7B5D9C" w:rsidRDefault="00D30284" w:rsidP="007B5D9C">
      <w:pPr>
        <w:pStyle w:val="afffa"/>
        <w:widowControl w:val="0"/>
        <w:numPr>
          <w:ilvl w:val="1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B5D9C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D30284" w:rsidRPr="007B5D9C" w:rsidRDefault="007B5D9C" w:rsidP="007B5D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9.4.1. </w:t>
      </w:r>
      <w:r w:rsidR="00D30284" w:rsidRPr="007B5D9C">
        <w:rPr>
          <w:rFonts w:ascii="Tahoma" w:hAnsi="Tahoma" w:cs="Tahoma"/>
          <w:szCs w:val="20"/>
        </w:rPr>
        <w:t>Исполнитель вправе отказаться от исполнения настоящего Договора исключительно, при условии выплаты Заказчику компенсации в размере 10% от Цены Услуг, указанной в п. 2.1. настоящего договора.</w:t>
      </w:r>
    </w:p>
    <w:p w:rsidR="00D30284" w:rsidRPr="007B5D9C" w:rsidRDefault="007B5D9C" w:rsidP="007B5D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9.4.2. </w:t>
      </w:r>
      <w:r w:rsidR="00D30284" w:rsidRPr="007B5D9C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D30284" w:rsidRPr="00FC259A" w:rsidRDefault="007B5D9C" w:rsidP="007B5D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5D9C">
        <w:rPr>
          <w:rFonts w:ascii="Tahoma" w:hAnsi="Tahoma" w:cs="Tahoma"/>
          <w:szCs w:val="20"/>
        </w:rPr>
        <w:t>9.5</w:t>
      </w:r>
      <w:r>
        <w:rPr>
          <w:rFonts w:ascii="Tahoma" w:hAnsi="Tahoma" w:cs="Tahoma"/>
          <w:b/>
          <w:szCs w:val="20"/>
        </w:rPr>
        <w:t xml:space="preserve">.      </w:t>
      </w:r>
      <w:r w:rsidR="00D30284" w:rsidRPr="00FC259A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D30284" w:rsidRPr="0057040C" w:rsidRDefault="00D30284" w:rsidP="00D30284">
      <w:pPr>
        <w:pStyle w:val="afffa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7040C">
        <w:rPr>
          <w:rFonts w:ascii="Tahoma" w:hAnsi="Tahoma" w:cs="Tahoma"/>
          <w:szCs w:val="20"/>
        </w:rPr>
        <w:t>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D30284" w:rsidRPr="0057040C" w:rsidRDefault="00D30284" w:rsidP="00D30284">
      <w:pPr>
        <w:pStyle w:val="ConsPlusNormal"/>
        <w:tabs>
          <w:tab w:val="num" w:pos="423"/>
        </w:tabs>
        <w:jc w:val="both"/>
        <w:rPr>
          <w:i w:val="0"/>
        </w:rPr>
      </w:pPr>
      <w:r w:rsidRPr="0057040C">
        <w:rPr>
          <w:i w:val="0"/>
        </w:rPr>
        <w:lastRenderedPageBreak/>
        <w:t>В таком случае Заказчик обязан оплатить Услуги, фактически оказанные Исполнителем  на момент получения уведомления Заказчика об отказе от исполнения Договора на основании двухсторонних актов сдачи-приемки Услуг. Убытки, включая упущенную выгоду Исполнителя, возмещению не подлежат.</w:t>
      </w:r>
    </w:p>
    <w:p w:rsidR="00D30284" w:rsidRPr="0057040C" w:rsidRDefault="00D30284" w:rsidP="00D30284">
      <w:pPr>
        <w:pStyle w:val="ConsPlusNormal"/>
        <w:numPr>
          <w:ilvl w:val="0"/>
          <w:numId w:val="20"/>
        </w:numPr>
        <w:ind w:left="0" w:firstLine="0"/>
        <w:jc w:val="both"/>
        <w:rPr>
          <w:i w:val="0"/>
        </w:rPr>
      </w:pPr>
      <w:r w:rsidRPr="0057040C">
        <w:rPr>
          <w:i w:val="0"/>
        </w:rPr>
        <w:t>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D30284" w:rsidRPr="0057040C" w:rsidRDefault="00D30284" w:rsidP="00D30284">
      <w:pPr>
        <w:pStyle w:val="ConsPlusNormal"/>
        <w:jc w:val="both"/>
        <w:rPr>
          <w:i w:val="0"/>
        </w:rPr>
      </w:pPr>
      <w:r w:rsidRPr="0057040C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D30284" w:rsidRPr="0057040C" w:rsidRDefault="00D30284" w:rsidP="00D30284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b</w:t>
      </w:r>
      <w:r w:rsidRPr="0057040C">
        <w:rPr>
          <w:i w:val="0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Статьей 4 Договора становится явно невозможным;</w:t>
      </w:r>
    </w:p>
    <w:p w:rsidR="00D30284" w:rsidRPr="0057040C" w:rsidRDefault="00D30284" w:rsidP="00D30284">
      <w:pPr>
        <w:pStyle w:val="ConsPlusNormal"/>
        <w:jc w:val="both"/>
        <w:rPr>
          <w:i w:val="0"/>
        </w:rPr>
      </w:pPr>
      <w:r w:rsidRPr="0057040C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D30284" w:rsidRPr="0057040C" w:rsidRDefault="00D30284" w:rsidP="00D30284">
      <w:pPr>
        <w:pStyle w:val="ConsPlusNormal"/>
        <w:jc w:val="both"/>
        <w:rPr>
          <w:i w:val="0"/>
        </w:rPr>
      </w:pPr>
      <w:r w:rsidRPr="0057040C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D30284" w:rsidRPr="0057040C" w:rsidRDefault="00D30284" w:rsidP="00D30284">
      <w:pPr>
        <w:pStyle w:val="ConsPlusNormal"/>
        <w:jc w:val="both"/>
        <w:rPr>
          <w:i w:val="0"/>
        </w:rPr>
      </w:pPr>
      <w:r w:rsidRPr="0057040C">
        <w:rPr>
          <w:i w:val="0"/>
        </w:rPr>
        <w:t>e) в отношении Исполнителя принято решения о ликвидации, либо реорганизации;</w:t>
      </w:r>
    </w:p>
    <w:p w:rsidR="00D30284" w:rsidRPr="0057040C" w:rsidRDefault="00D30284" w:rsidP="00D30284">
      <w:pPr>
        <w:pStyle w:val="ConsPlusNormal"/>
        <w:jc w:val="both"/>
        <w:rPr>
          <w:i w:val="0"/>
        </w:rPr>
      </w:pPr>
      <w:r w:rsidRPr="0057040C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:rsidR="00D30284" w:rsidRPr="0057040C" w:rsidRDefault="00D30284" w:rsidP="00D30284">
      <w:pPr>
        <w:pStyle w:val="ConsPlusNormal"/>
        <w:jc w:val="both"/>
        <w:rPr>
          <w:i w:val="0"/>
        </w:rPr>
      </w:pPr>
      <w:r w:rsidRPr="0057040C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D30284" w:rsidRPr="0057040C" w:rsidRDefault="00D30284" w:rsidP="00D30284">
      <w:pPr>
        <w:pStyle w:val="ConsPlusNormal"/>
        <w:jc w:val="both"/>
        <w:rPr>
          <w:i w:val="0"/>
        </w:rPr>
      </w:pPr>
      <w:r w:rsidRPr="0057040C">
        <w:rPr>
          <w:i w:val="0"/>
          <w:lang w:val="en-US"/>
        </w:rPr>
        <w:t>h</w:t>
      </w:r>
      <w:r w:rsidRPr="0057040C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D30284" w:rsidRPr="0057040C" w:rsidRDefault="00D30284" w:rsidP="00D30284">
      <w:pPr>
        <w:pStyle w:val="ConsPlusNormal"/>
        <w:numPr>
          <w:ilvl w:val="0"/>
          <w:numId w:val="20"/>
        </w:numPr>
        <w:ind w:left="0" w:firstLine="0"/>
        <w:jc w:val="both"/>
        <w:rPr>
          <w:i w:val="0"/>
        </w:rPr>
      </w:pPr>
      <w:r w:rsidRPr="0057040C">
        <w:rPr>
          <w:i w:val="0"/>
        </w:rPr>
        <w:t>В случае одностороннего отказа Заказчика от исполнения Договора по основаниям, предусмотренным п.9.5.2. Договора, Заказчик вправе потребовать, а Исполнитель обязан возместить Заказчику убытки, в том числе упущенную выгоду.</w:t>
      </w:r>
    </w:p>
    <w:p w:rsidR="00D30284" w:rsidRPr="0057040C" w:rsidRDefault="008454D9" w:rsidP="008454D9">
      <w:pPr>
        <w:pStyle w:val="ConsPlusNormal"/>
        <w:jc w:val="both"/>
        <w:rPr>
          <w:i w:val="0"/>
        </w:rPr>
      </w:pPr>
      <w:r>
        <w:rPr>
          <w:i w:val="0"/>
        </w:rPr>
        <w:t xml:space="preserve">9.5.4. </w:t>
      </w:r>
      <w:r w:rsidR="00D30284" w:rsidRPr="0057040C">
        <w:rPr>
          <w:i w:val="0"/>
        </w:rPr>
        <w:t>Заказчик вправе отказаться от исполнения Договора, по основаниям, предусмотренным п. 9.5.2 Договора,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:rsidR="00D30284" w:rsidRPr="0057040C" w:rsidRDefault="00D30284" w:rsidP="00D30284">
      <w:pPr>
        <w:pStyle w:val="ConsPlusNormal"/>
        <w:numPr>
          <w:ilvl w:val="0"/>
          <w:numId w:val="20"/>
        </w:numPr>
        <w:ind w:left="0" w:firstLine="0"/>
        <w:jc w:val="both"/>
        <w:rPr>
          <w:i w:val="0"/>
        </w:rPr>
      </w:pPr>
      <w:r w:rsidRPr="0057040C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</w:p>
    <w:p w:rsidR="00D30284" w:rsidRPr="0057040C" w:rsidRDefault="00D30284" w:rsidP="00D30284">
      <w:pPr>
        <w:pStyle w:val="ConsPlusNormal"/>
        <w:numPr>
          <w:ilvl w:val="0"/>
          <w:numId w:val="20"/>
        </w:numPr>
        <w:ind w:left="0" w:firstLine="0"/>
        <w:jc w:val="both"/>
        <w:rPr>
          <w:i w:val="0"/>
        </w:rPr>
      </w:pPr>
      <w:r w:rsidRPr="0057040C">
        <w:rPr>
          <w:rFonts w:eastAsia="Times New Roman"/>
          <w:i w:val="0"/>
          <w:iCs w:val="0"/>
          <w:lang w:eastAsia="ru-RU"/>
        </w:rPr>
        <w:t>В случае одностороннего отказа Заказчика от исполнения Договора по основаниям, предусмотренным п.9.5.2. настоящего Договора, Заказчик вправе потребовать, а Подрядчик обязан выплатить Заказчику штраф в размере 5 % от Цены Услуг.</w:t>
      </w:r>
    </w:p>
    <w:p w:rsidR="00D30284" w:rsidRPr="00FC259A" w:rsidRDefault="00D30284" w:rsidP="00D30284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D30284" w:rsidRPr="00FC259A" w:rsidRDefault="00D30284" w:rsidP="008454D9">
      <w:pPr>
        <w:pStyle w:val="30"/>
        <w:keepNext w:val="0"/>
        <w:keepLines w:val="0"/>
        <w:widowControl w:val="0"/>
        <w:numPr>
          <w:ilvl w:val="0"/>
          <w:numId w:val="38"/>
        </w:numPr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D30284" w:rsidRPr="00FC259A" w:rsidRDefault="007B5D9C" w:rsidP="007B5D9C">
      <w:pPr>
        <w:pStyle w:val="ConsNormal"/>
        <w:ind w:firstLine="0"/>
        <w:contextualSpacing/>
        <w:jc w:val="both"/>
        <w:rPr>
          <w:rFonts w:ascii="Tahoma" w:hAnsi="Tahoma" w:cs="Tahoma"/>
        </w:rPr>
      </w:pPr>
      <w:bookmarkStart w:id="12" w:name="_Ref328406247"/>
      <w:r>
        <w:rPr>
          <w:rFonts w:ascii="Tahoma" w:hAnsi="Tahoma" w:cs="Tahoma"/>
        </w:rPr>
        <w:t>10.1.</w:t>
      </w:r>
      <w:r w:rsidR="00C00569">
        <w:rPr>
          <w:rFonts w:ascii="Tahoma" w:hAnsi="Tahoma" w:cs="Tahoma"/>
        </w:rPr>
        <w:t xml:space="preserve"> </w:t>
      </w:r>
      <w:r w:rsidR="00D30284" w:rsidRPr="00FC259A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сдачи-приемки Услуг, актов на списание материалов</w:t>
      </w:r>
      <w:r w:rsidR="00D30284" w:rsidRPr="00FC259A">
        <w:rPr>
          <w:rFonts w:ascii="Tahoma" w:hAnsi="Tahoma" w:cs="Tahoma"/>
          <w:color w:val="000000" w:themeColor="text1"/>
        </w:rPr>
        <w:t>,</w:t>
      </w:r>
      <w:r w:rsidR="00D30284" w:rsidRPr="00FC259A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12"/>
    </w:p>
    <w:p w:rsidR="00D30284" w:rsidRPr="00FC259A" w:rsidRDefault="00D30284" w:rsidP="00D30284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FC259A">
        <w:rPr>
          <w:rFonts w:ascii="Tahoma" w:hAnsi="Tahoma" w:cs="Tahoma"/>
          <w:color w:val="000000"/>
          <w:szCs w:val="20"/>
        </w:rPr>
        <w:t xml:space="preserve">Наименование: </w:t>
      </w:r>
      <w:r>
        <w:rPr>
          <w:rFonts w:ascii="Tahoma" w:hAnsi="Tahoma" w:cs="Tahoma"/>
          <w:color w:val="000000"/>
          <w:szCs w:val="20"/>
        </w:rPr>
        <w:t>Кировский филиал АО «ЭнергосбыТ Плюс»</w:t>
      </w:r>
    </w:p>
    <w:p w:rsidR="00D30284" w:rsidRDefault="00D30284" w:rsidP="00D30284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FC259A">
        <w:rPr>
          <w:rFonts w:ascii="Tahoma" w:hAnsi="Tahoma" w:cs="Tahoma"/>
          <w:color w:val="000000"/>
          <w:szCs w:val="20"/>
        </w:rPr>
        <w:t>Уполномоченные лица:</w:t>
      </w:r>
      <w:r>
        <w:rPr>
          <w:rFonts w:ascii="Tahoma" w:hAnsi="Tahoma" w:cs="Tahoma"/>
          <w:color w:val="000000"/>
          <w:szCs w:val="20"/>
        </w:rPr>
        <w:t xml:space="preserve"> </w:t>
      </w:r>
    </w:p>
    <w:p w:rsidR="00D30284" w:rsidRDefault="00D30284" w:rsidP="00D30284">
      <w:pPr>
        <w:widowControl w:val="0"/>
        <w:spacing w:after="0" w:line="240" w:lineRule="auto"/>
        <w:contextualSpacing/>
        <w:rPr>
          <w:rFonts w:ascii="Tahoma" w:hAnsi="Tahoma" w:cs="Tahoma"/>
          <w:u w:val="single"/>
        </w:rPr>
      </w:pPr>
      <w:r w:rsidRPr="00FC259A">
        <w:rPr>
          <w:rFonts w:ascii="Tahoma" w:hAnsi="Tahoma" w:cs="Tahoma"/>
        </w:rPr>
        <w:t xml:space="preserve">     Стороны назначают ответственных за исполнение настоящего </w:t>
      </w:r>
      <w:r>
        <w:rPr>
          <w:rFonts w:ascii="Tahoma" w:hAnsi="Tahoma" w:cs="Tahoma"/>
        </w:rPr>
        <w:t>Договора</w:t>
      </w:r>
      <w:r w:rsidRPr="00FC259A">
        <w:rPr>
          <w:rFonts w:ascii="Tahoma" w:hAnsi="Tahoma" w:cs="Tahoma"/>
        </w:rPr>
        <w:t xml:space="preserve"> от</w:t>
      </w:r>
      <w:r>
        <w:rPr>
          <w:rFonts w:ascii="Tahoma" w:hAnsi="Tahoma" w:cs="Tahoma"/>
        </w:rPr>
        <w:t xml:space="preserve"> Заказчика</w:t>
      </w:r>
      <w:r w:rsidRPr="000D7D51">
        <w:rPr>
          <w:rFonts w:ascii="Tahoma" w:hAnsi="Tahoma" w:cs="Tahoma"/>
          <w:u w:val="single"/>
        </w:rPr>
        <w:t>;</w:t>
      </w:r>
    </w:p>
    <w:p w:rsidR="007B5D9C" w:rsidRDefault="007B5D9C" w:rsidP="00D30284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</w:t>
      </w:r>
    </w:p>
    <w:p w:rsidR="007B5D9C" w:rsidRDefault="00D30284" w:rsidP="007B5D9C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FC259A">
        <w:rPr>
          <w:rFonts w:ascii="Tahoma" w:hAnsi="Tahoma" w:cs="Tahoma"/>
        </w:rPr>
        <w:t xml:space="preserve">от </w:t>
      </w:r>
      <w:r w:rsidRPr="00776588">
        <w:rPr>
          <w:rFonts w:ascii="Tahoma" w:hAnsi="Tahoma" w:cs="Tahoma"/>
        </w:rPr>
        <w:t>Исполнителя</w:t>
      </w:r>
      <w:r>
        <w:rPr>
          <w:rFonts w:ascii="Tahoma" w:hAnsi="Tahoma" w:cs="Tahoma"/>
        </w:rPr>
        <w:t>:</w:t>
      </w:r>
      <w:r w:rsidRPr="0077658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  <w:r w:rsidR="007B5D9C">
        <w:rPr>
          <w:rFonts w:ascii="Tahoma" w:hAnsi="Tahoma" w:cs="Tahoma"/>
        </w:rPr>
        <w:t>_______________</w:t>
      </w:r>
    </w:p>
    <w:p w:rsidR="00D30284" w:rsidRPr="00FC259A" w:rsidRDefault="007B5D9C" w:rsidP="007B5D9C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8454D9">
        <w:rPr>
          <w:rFonts w:ascii="Tahoma" w:hAnsi="Tahoma" w:cs="Tahoma"/>
        </w:rPr>
        <w:t>10.2.</w:t>
      </w:r>
      <w:r w:rsidR="00C00569">
        <w:rPr>
          <w:rFonts w:ascii="Tahoma" w:hAnsi="Tahoma" w:cs="Tahoma"/>
        </w:rPr>
        <w:t xml:space="preserve">  </w:t>
      </w:r>
      <w:r>
        <w:rPr>
          <w:rFonts w:ascii="Tahoma" w:hAnsi="Tahoma" w:cs="Tahoma"/>
          <w:b/>
        </w:rPr>
        <w:t xml:space="preserve"> </w:t>
      </w:r>
      <w:r w:rsidR="00D30284" w:rsidRPr="00FC259A">
        <w:rPr>
          <w:rFonts w:ascii="Tahoma" w:hAnsi="Tahoma" w:cs="Tahoma"/>
          <w:b/>
        </w:rPr>
        <w:t>Уступка прав и обязательств по Договору</w:t>
      </w:r>
    </w:p>
    <w:p w:rsidR="00D30284" w:rsidRPr="00FC259A" w:rsidRDefault="00D30284" w:rsidP="00BF3F7F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:rsidR="00D30284" w:rsidRPr="00FC259A" w:rsidRDefault="00D30284" w:rsidP="00BF3F7F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:rsidR="00D30284" w:rsidRPr="00FC259A" w:rsidRDefault="00D30284" w:rsidP="00BF3F7F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:rsidR="00D30284" w:rsidRPr="00FC259A" w:rsidRDefault="00D30284" w:rsidP="00BF3F7F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:rsidR="00D30284" w:rsidRPr="00FC259A" w:rsidRDefault="00D30284" w:rsidP="00BF3F7F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:rsidR="00D30284" w:rsidRPr="00FC259A" w:rsidRDefault="00D30284" w:rsidP="00BF3F7F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:rsidR="00D30284" w:rsidRPr="00FC259A" w:rsidRDefault="00D30284" w:rsidP="00BF3F7F">
      <w:pPr>
        <w:pStyle w:val="afffa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:rsidR="00D30284" w:rsidRPr="00FC259A" w:rsidRDefault="00D30284" w:rsidP="00BF3F7F">
      <w:pPr>
        <w:pStyle w:val="afffa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:rsidR="00D30284" w:rsidRPr="00FC259A" w:rsidRDefault="00D30284" w:rsidP="00BF3F7F">
      <w:pPr>
        <w:pStyle w:val="afffa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ahoma" w:eastAsiaTheme="minorHAnsi" w:hAnsi="Tahoma" w:cs="Tahoma"/>
          <w:iCs/>
          <w:vanish/>
          <w:szCs w:val="20"/>
          <w:lang w:eastAsia="en-US"/>
        </w:rPr>
      </w:pPr>
    </w:p>
    <w:p w:rsidR="00D30284" w:rsidRPr="00FC259A" w:rsidRDefault="007B5D9C" w:rsidP="007B5D9C">
      <w:pPr>
        <w:pStyle w:val="ConsPlusNormal"/>
        <w:jc w:val="both"/>
        <w:rPr>
          <w:i w:val="0"/>
        </w:rPr>
      </w:pPr>
      <w:r>
        <w:rPr>
          <w:i w:val="0"/>
        </w:rPr>
        <w:t>10.2.1.</w:t>
      </w:r>
      <w:r w:rsidR="00C00569">
        <w:rPr>
          <w:i w:val="0"/>
        </w:rPr>
        <w:t xml:space="preserve"> </w:t>
      </w:r>
      <w:r w:rsidR="00D30284" w:rsidRPr="00FC259A">
        <w:rPr>
          <w:i w:val="0"/>
        </w:rPr>
        <w:t>При отсутствии письменного согласия Заказчика Исполнитель не вправе:</w:t>
      </w:r>
    </w:p>
    <w:p w:rsidR="00D30284" w:rsidRPr="00FC259A" w:rsidRDefault="00D30284" w:rsidP="00D30284">
      <w:pPr>
        <w:pStyle w:val="ConsPlusNormal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переводить свои обязательства (в том числе долги) на третье лицо;</w:t>
      </w:r>
    </w:p>
    <w:p w:rsidR="00D30284" w:rsidRPr="00FC259A" w:rsidRDefault="00D30284" w:rsidP="00D30284">
      <w:pPr>
        <w:pStyle w:val="ConsPlusNormal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lastRenderedPageBreak/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D30284" w:rsidRPr="00FC259A" w:rsidRDefault="00D30284" w:rsidP="00D30284">
      <w:pPr>
        <w:pStyle w:val="ConsPlusNormal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D30284" w:rsidRPr="00FC259A" w:rsidRDefault="00D30284" w:rsidP="00D30284">
      <w:pPr>
        <w:pStyle w:val="ConsPlusNormal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i w:val="0"/>
        </w:rPr>
      </w:pPr>
      <w:r w:rsidRPr="00FC259A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D30284" w:rsidRPr="00FC259A" w:rsidRDefault="007B5D9C" w:rsidP="007B5D9C">
      <w:pPr>
        <w:pStyle w:val="ConsPlusNormal"/>
        <w:jc w:val="both"/>
        <w:rPr>
          <w:i w:val="0"/>
        </w:rPr>
      </w:pPr>
      <w:r>
        <w:rPr>
          <w:i w:val="0"/>
        </w:rPr>
        <w:t>10.2.2.</w:t>
      </w:r>
      <w:r w:rsidR="008454D9">
        <w:rPr>
          <w:i w:val="0"/>
        </w:rPr>
        <w:t xml:space="preserve"> </w:t>
      </w:r>
      <w:r w:rsidR="00D30284" w:rsidRPr="00FC259A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7B5D9C" w:rsidRDefault="007B5D9C" w:rsidP="007B5D9C">
      <w:pPr>
        <w:pStyle w:val="ConsPlusNormal"/>
        <w:jc w:val="both"/>
        <w:rPr>
          <w:i w:val="0"/>
        </w:rPr>
      </w:pPr>
      <w:r>
        <w:rPr>
          <w:i w:val="0"/>
        </w:rPr>
        <w:t>10.2.3.</w:t>
      </w:r>
      <w:r w:rsidR="00D30284" w:rsidRPr="00FC259A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</w:t>
      </w:r>
      <w:r>
        <w:rPr>
          <w:i w:val="0"/>
        </w:rPr>
        <w:t>есять процентов) от Цены Услуг</w:t>
      </w:r>
      <w:r w:rsidR="008454D9">
        <w:rPr>
          <w:i w:val="0"/>
        </w:rPr>
        <w:t>.</w:t>
      </w:r>
    </w:p>
    <w:p w:rsidR="00D30284" w:rsidRPr="00FC259A" w:rsidRDefault="008454D9" w:rsidP="007B5D9C">
      <w:pPr>
        <w:pStyle w:val="ConsPlusNormal"/>
        <w:jc w:val="both"/>
        <w:rPr>
          <w:i w:val="0"/>
        </w:rPr>
      </w:pPr>
      <w:r>
        <w:rPr>
          <w:i w:val="0"/>
        </w:rPr>
        <w:t xml:space="preserve">10.2.4. </w:t>
      </w:r>
      <w:r w:rsidR="00D30284" w:rsidRPr="00FC259A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D30284" w:rsidRPr="00FC259A" w:rsidRDefault="008454D9" w:rsidP="008454D9">
      <w:pPr>
        <w:pStyle w:val="ConsPlusNormal"/>
        <w:jc w:val="both"/>
        <w:rPr>
          <w:i w:val="0"/>
        </w:rPr>
      </w:pPr>
      <w:r>
        <w:rPr>
          <w:i w:val="0"/>
        </w:rPr>
        <w:t xml:space="preserve">10.2.5. </w:t>
      </w:r>
      <w:r w:rsidR="00D30284" w:rsidRPr="00FC259A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D30284" w:rsidRPr="00FC259A" w:rsidRDefault="008454D9" w:rsidP="008454D9">
      <w:pPr>
        <w:pStyle w:val="ConsPlusNormal"/>
        <w:jc w:val="both"/>
        <w:rPr>
          <w:i w:val="0"/>
        </w:rPr>
      </w:pPr>
      <w:r>
        <w:rPr>
          <w:i w:val="0"/>
        </w:rPr>
        <w:t xml:space="preserve">10.2.6. </w:t>
      </w:r>
      <w:r w:rsidR="00D30284" w:rsidRPr="00FC259A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D30284" w:rsidRPr="00FC259A" w:rsidRDefault="00D30284" w:rsidP="00D30284">
      <w:pPr>
        <w:pStyle w:val="ConsPlusNormal"/>
        <w:jc w:val="both"/>
        <w:rPr>
          <w:i w:val="0"/>
        </w:rPr>
      </w:pPr>
    </w:p>
    <w:p w:rsidR="00D30284" w:rsidRPr="00224342" w:rsidRDefault="00D30284" w:rsidP="008454D9">
      <w:pPr>
        <w:pStyle w:val="30"/>
        <w:keepNext w:val="0"/>
        <w:keepLines w:val="0"/>
        <w:widowControl w:val="0"/>
        <w:numPr>
          <w:ilvl w:val="0"/>
          <w:numId w:val="38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224342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224342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D30284" w:rsidRPr="007D711D" w:rsidRDefault="008454D9" w:rsidP="008454D9">
      <w:pPr>
        <w:pStyle w:val="ConsPlusNormal"/>
        <w:ind w:right="-56"/>
        <w:jc w:val="both"/>
        <w:rPr>
          <w:i w:val="0"/>
        </w:rPr>
      </w:pPr>
      <w:r>
        <w:rPr>
          <w:i w:val="0"/>
        </w:rPr>
        <w:t>11.1.</w:t>
      </w:r>
      <w:r w:rsidR="00C00569">
        <w:rPr>
          <w:i w:val="0"/>
        </w:rPr>
        <w:t xml:space="preserve"> </w:t>
      </w:r>
      <w:r w:rsidR="00D30284"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D30284" w:rsidRPr="007D711D" w:rsidRDefault="008454D9" w:rsidP="008454D9">
      <w:pPr>
        <w:pStyle w:val="ConsPlusNormal"/>
        <w:ind w:right="-56"/>
        <w:jc w:val="both"/>
        <w:rPr>
          <w:i w:val="0"/>
        </w:rPr>
      </w:pPr>
      <w:r>
        <w:rPr>
          <w:i w:val="0"/>
        </w:rPr>
        <w:t>11.2.</w:t>
      </w:r>
      <w:r w:rsidR="00C00569">
        <w:rPr>
          <w:i w:val="0"/>
        </w:rPr>
        <w:t xml:space="preserve"> </w:t>
      </w:r>
      <w:r w:rsidR="00D30284"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D30284" w:rsidRPr="007D711D" w:rsidRDefault="008454D9" w:rsidP="008454D9">
      <w:pPr>
        <w:pStyle w:val="ConsPlusNormal"/>
        <w:ind w:right="-56"/>
        <w:jc w:val="both"/>
        <w:rPr>
          <w:rFonts w:eastAsia="Times New Roman"/>
          <w:i w:val="0"/>
        </w:rPr>
      </w:pPr>
      <w:r>
        <w:rPr>
          <w:i w:val="0"/>
        </w:rPr>
        <w:t>11.3.</w:t>
      </w:r>
      <w:r w:rsidR="00C00569">
        <w:rPr>
          <w:i w:val="0"/>
        </w:rPr>
        <w:t xml:space="preserve"> </w:t>
      </w:r>
      <w:r w:rsidR="00D30284"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D30284" w:rsidRPr="007D711D" w:rsidRDefault="008454D9" w:rsidP="008454D9">
      <w:pPr>
        <w:pStyle w:val="ConsPlusNormal"/>
        <w:ind w:right="-56"/>
        <w:jc w:val="both"/>
        <w:rPr>
          <w:rFonts w:eastAsia="Times New Roman"/>
          <w:i w:val="0"/>
        </w:rPr>
      </w:pPr>
      <w:r>
        <w:rPr>
          <w:i w:val="0"/>
        </w:rPr>
        <w:t>11.4.</w:t>
      </w:r>
      <w:r w:rsidR="00C00569">
        <w:rPr>
          <w:i w:val="0"/>
        </w:rPr>
        <w:t xml:space="preserve"> </w:t>
      </w:r>
      <w:r w:rsidR="00D30284"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D30284" w:rsidRPr="007D711D" w:rsidRDefault="008454D9" w:rsidP="008454D9">
      <w:pPr>
        <w:pStyle w:val="ConsPlusNormal"/>
        <w:ind w:right="-56"/>
        <w:jc w:val="both"/>
        <w:rPr>
          <w:rFonts w:eastAsia="Times New Roman"/>
          <w:i w:val="0"/>
        </w:rPr>
      </w:pPr>
      <w:r>
        <w:rPr>
          <w:i w:val="0"/>
        </w:rPr>
        <w:t>11.5.</w:t>
      </w:r>
      <w:r w:rsidR="00C00569">
        <w:rPr>
          <w:i w:val="0"/>
        </w:rPr>
        <w:t xml:space="preserve"> </w:t>
      </w:r>
      <w:r w:rsidR="00D30284" w:rsidRPr="007D711D">
        <w:rPr>
          <w:i w:val="0"/>
        </w:rPr>
        <w:t xml:space="preserve"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</w:t>
      </w:r>
      <w:r w:rsidR="00D30284" w:rsidRPr="007D711D">
        <w:rPr>
          <w:i w:val="0"/>
        </w:rPr>
        <w:lastRenderedPageBreak/>
        <w:t>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D30284" w:rsidRPr="007D711D" w:rsidRDefault="008454D9" w:rsidP="008454D9">
      <w:pPr>
        <w:pStyle w:val="ConsPlusNormal"/>
        <w:tabs>
          <w:tab w:val="left" w:pos="284"/>
        </w:tabs>
        <w:jc w:val="both"/>
        <w:rPr>
          <w:i w:val="0"/>
        </w:rPr>
      </w:pPr>
      <w:r>
        <w:rPr>
          <w:i w:val="0"/>
        </w:rPr>
        <w:t>11.6.</w:t>
      </w:r>
      <w:r w:rsidR="00D30284"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D30284" w:rsidRPr="007D711D" w:rsidRDefault="008454D9" w:rsidP="008454D9">
      <w:pPr>
        <w:pStyle w:val="ConsPlusNormal"/>
        <w:ind w:right="-56"/>
        <w:jc w:val="both"/>
        <w:rPr>
          <w:rFonts w:eastAsia="Times New Roman"/>
          <w:i w:val="0"/>
        </w:rPr>
      </w:pPr>
      <w:r>
        <w:rPr>
          <w:i w:val="0"/>
        </w:rPr>
        <w:t>11.7.</w:t>
      </w:r>
      <w:r w:rsidR="00C00569">
        <w:rPr>
          <w:i w:val="0"/>
        </w:rPr>
        <w:t xml:space="preserve"> </w:t>
      </w:r>
      <w:r w:rsidR="00D30284"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D30284" w:rsidRPr="007D711D" w:rsidRDefault="008454D9" w:rsidP="008454D9">
      <w:pPr>
        <w:pStyle w:val="ConsPlusNormal"/>
        <w:ind w:right="-56"/>
        <w:jc w:val="both"/>
        <w:rPr>
          <w:rFonts w:eastAsia="Times New Roman"/>
          <w:i w:val="0"/>
        </w:rPr>
      </w:pPr>
      <w:r>
        <w:rPr>
          <w:i w:val="0"/>
        </w:rPr>
        <w:t>11.8.</w:t>
      </w:r>
      <w:r w:rsidR="00C00569">
        <w:rPr>
          <w:i w:val="0"/>
        </w:rPr>
        <w:t xml:space="preserve"> </w:t>
      </w:r>
      <w:r w:rsidR="00D30284"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D30284" w:rsidRPr="008454D9" w:rsidRDefault="008454D9" w:rsidP="008454D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11.9.</w:t>
      </w:r>
      <w:r w:rsidR="00C00569">
        <w:rPr>
          <w:rFonts w:ascii="Tahoma" w:hAnsi="Tahoma" w:cs="Tahoma"/>
          <w:szCs w:val="20"/>
        </w:rPr>
        <w:t xml:space="preserve"> </w:t>
      </w:r>
      <w:r w:rsidR="00D30284" w:rsidRPr="008454D9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D30284" w:rsidRPr="008454D9" w:rsidRDefault="008454D9" w:rsidP="008454D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11.10.</w:t>
      </w:r>
      <w:r w:rsidR="00C00569">
        <w:rPr>
          <w:rFonts w:ascii="Tahoma" w:hAnsi="Tahoma" w:cs="Tahoma"/>
          <w:szCs w:val="20"/>
        </w:rPr>
        <w:t xml:space="preserve"> </w:t>
      </w:r>
      <w:r w:rsidR="00D30284" w:rsidRPr="008454D9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D30284" w:rsidRPr="008454D9" w:rsidRDefault="008454D9" w:rsidP="008454D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11.11.</w:t>
      </w:r>
      <w:r w:rsidR="00D30284" w:rsidRPr="008454D9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D30284" w:rsidRPr="007D711D" w:rsidRDefault="00D30284" w:rsidP="00D30284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</w:t>
      </w:r>
      <w:r w:rsidRPr="00D30284">
        <w:rPr>
          <w:rFonts w:ascii="Tahoma" w:hAnsi="Tahoma" w:cs="Tahoma"/>
        </w:rPr>
        <w:t>1</w:t>
      </w:r>
      <w:r w:rsidRPr="007D711D">
        <w:rPr>
          <w:rFonts w:ascii="Tahoma" w:hAnsi="Tahoma" w:cs="Tahoma"/>
        </w:rPr>
        <w:t>.12. Юридически значимые сообщения направляются по следующим адресам:</w:t>
      </w:r>
    </w:p>
    <w:p w:rsidR="00D30284" w:rsidRPr="007D711D" w:rsidRDefault="00D30284" w:rsidP="00D30284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</w:t>
      </w:r>
      <w:r w:rsidRPr="00D30284">
        <w:rPr>
          <w:rFonts w:ascii="Tahoma" w:hAnsi="Tahoma" w:cs="Tahoma"/>
        </w:rPr>
        <w:t>1</w:t>
      </w:r>
      <w:r w:rsidRPr="007D711D">
        <w:rPr>
          <w:rFonts w:ascii="Tahoma" w:hAnsi="Tahoma" w:cs="Tahoma"/>
        </w:rPr>
        <w:t xml:space="preserve">.12.1. Заказчику: </w:t>
      </w:r>
      <w:r w:rsidRPr="007D711D">
        <w:rPr>
          <w:rFonts w:ascii="Tahoma" w:hAnsi="Tahoma" w:cs="Tahoma"/>
          <w:spacing w:val="-3"/>
        </w:rPr>
        <w:t>адрес для направления корреспонденции:</w:t>
      </w:r>
      <w:r>
        <w:rPr>
          <w:rFonts w:ascii="Tahoma" w:hAnsi="Tahoma" w:cs="Tahoma"/>
          <w:spacing w:val="-3"/>
        </w:rPr>
        <w:t xml:space="preserve"> г. Киров, ул. Преображенская, д. 90.</w:t>
      </w:r>
    </w:p>
    <w:p w:rsidR="00D30284" w:rsidRDefault="00D30284" w:rsidP="00D30284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Pr="0008008C">
        <w:rPr>
          <w:rFonts w:ascii="Tahoma" w:hAnsi="Tahoma" w:cs="Tahoma"/>
        </w:rPr>
        <w:t>1</w:t>
      </w:r>
      <w:r w:rsidRPr="007D711D">
        <w:rPr>
          <w:rFonts w:ascii="Tahoma" w:hAnsi="Tahoma" w:cs="Tahoma"/>
        </w:rPr>
        <w:t xml:space="preserve">.12.2. Исполнителю: </w:t>
      </w:r>
      <w:r w:rsidRPr="007D711D">
        <w:rPr>
          <w:rFonts w:ascii="Tahoma" w:hAnsi="Tahoma" w:cs="Tahoma"/>
          <w:spacing w:val="-3"/>
        </w:rPr>
        <w:t>адрес для направления корреспонденции:</w:t>
      </w:r>
      <w:r>
        <w:rPr>
          <w:rFonts w:ascii="Tahoma" w:hAnsi="Tahoma" w:cs="Tahoma"/>
          <w:spacing w:val="-3"/>
        </w:rPr>
        <w:t xml:space="preserve"> </w:t>
      </w:r>
    </w:p>
    <w:p w:rsidR="00D30284" w:rsidRPr="007D711D" w:rsidRDefault="00D30284" w:rsidP="00D30284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Pr="0008008C">
        <w:rPr>
          <w:rFonts w:ascii="Tahoma" w:hAnsi="Tahoma" w:cs="Tahoma"/>
        </w:rPr>
        <w:t>1</w:t>
      </w:r>
      <w:r w:rsidRPr="007D711D">
        <w:rPr>
          <w:rFonts w:ascii="Tahoma" w:hAnsi="Tahoma" w:cs="Tahoma"/>
        </w:rPr>
        <w:t>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9C1AF1" w:rsidRPr="00FC259A" w:rsidRDefault="00D30284" w:rsidP="009C1AF1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8454D9">
        <w:rPr>
          <w:spacing w:val="-3"/>
        </w:rPr>
        <w:t xml:space="preserve"> </w:t>
      </w:r>
      <w:r w:rsidR="009C1AF1" w:rsidRPr="00FC259A">
        <w:rPr>
          <w:rFonts w:ascii="Tahoma" w:hAnsi="Tahoma" w:cs="Tahoma"/>
        </w:rPr>
        <w:t xml:space="preserve">от Заказчика     _____[Фамилия И.О.]___ телефон __________, </w:t>
      </w:r>
      <w:r w:rsidR="009C1AF1" w:rsidRPr="00FC259A">
        <w:rPr>
          <w:rFonts w:ascii="Tahoma" w:hAnsi="Tahoma" w:cs="Tahoma"/>
          <w:lang w:val="en-US"/>
        </w:rPr>
        <w:t>e</w:t>
      </w:r>
      <w:r w:rsidR="009C1AF1" w:rsidRPr="00FC259A">
        <w:rPr>
          <w:rFonts w:ascii="Tahoma" w:hAnsi="Tahoma" w:cs="Tahoma"/>
        </w:rPr>
        <w:t>-</w:t>
      </w:r>
      <w:r w:rsidR="009C1AF1" w:rsidRPr="00FC259A">
        <w:rPr>
          <w:rFonts w:ascii="Tahoma" w:hAnsi="Tahoma" w:cs="Tahoma"/>
          <w:lang w:val="en-US"/>
        </w:rPr>
        <w:t>mail</w:t>
      </w:r>
      <w:r w:rsidR="009C1AF1" w:rsidRPr="00FC259A">
        <w:rPr>
          <w:rFonts w:ascii="Tahoma" w:hAnsi="Tahoma" w:cs="Tahoma"/>
        </w:rPr>
        <w:t>: ______________________;</w:t>
      </w:r>
    </w:p>
    <w:p w:rsidR="009C1AF1" w:rsidRPr="00FC259A" w:rsidRDefault="009C1AF1" w:rsidP="009C1AF1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FC259A">
        <w:rPr>
          <w:rFonts w:ascii="Tahoma" w:hAnsi="Tahoma" w:cs="Tahoma"/>
        </w:rPr>
        <w:t xml:space="preserve">от Исполнителя _____[Фамилия И.О.]___ телефон __________, </w:t>
      </w:r>
      <w:r w:rsidRPr="00FC259A">
        <w:rPr>
          <w:rFonts w:ascii="Tahoma" w:hAnsi="Tahoma" w:cs="Tahoma"/>
          <w:lang w:val="en-US"/>
        </w:rPr>
        <w:t>e</w:t>
      </w:r>
      <w:r w:rsidRPr="00FC259A">
        <w:rPr>
          <w:rFonts w:ascii="Tahoma" w:hAnsi="Tahoma" w:cs="Tahoma"/>
        </w:rPr>
        <w:t>-</w:t>
      </w:r>
      <w:r w:rsidRPr="00FC259A">
        <w:rPr>
          <w:rFonts w:ascii="Tahoma" w:hAnsi="Tahoma" w:cs="Tahoma"/>
          <w:lang w:val="en-US"/>
        </w:rPr>
        <w:t>mail</w:t>
      </w:r>
      <w:r w:rsidRPr="00FC259A">
        <w:rPr>
          <w:rFonts w:ascii="Tahoma" w:hAnsi="Tahoma" w:cs="Tahoma"/>
        </w:rPr>
        <w:t>: ______________________.</w:t>
      </w:r>
    </w:p>
    <w:p w:rsidR="008454D9" w:rsidRDefault="008454D9" w:rsidP="008454D9">
      <w:pPr>
        <w:pStyle w:val="ConsPlusNormal"/>
        <w:tabs>
          <w:tab w:val="num" w:pos="567"/>
          <w:tab w:val="num" w:pos="709"/>
        </w:tabs>
        <w:jc w:val="both"/>
        <w:rPr>
          <w:spacing w:val="-3"/>
        </w:rPr>
      </w:pPr>
    </w:p>
    <w:p w:rsidR="00D30284" w:rsidRPr="008454D9" w:rsidRDefault="008454D9" w:rsidP="008454D9">
      <w:pPr>
        <w:pStyle w:val="ConsPlusNormal"/>
        <w:tabs>
          <w:tab w:val="num" w:pos="567"/>
          <w:tab w:val="num" w:pos="709"/>
        </w:tabs>
        <w:jc w:val="both"/>
        <w:rPr>
          <w:b/>
          <w:bCs/>
          <w:i w:val="0"/>
          <w:color w:val="000000" w:themeColor="text1"/>
        </w:rPr>
      </w:pPr>
      <w:r>
        <w:rPr>
          <w:spacing w:val="-3"/>
        </w:rPr>
        <w:t xml:space="preserve">                                           </w:t>
      </w:r>
      <w:r w:rsidRPr="00C4515D">
        <w:rPr>
          <w:b/>
          <w:i w:val="0"/>
          <w:spacing w:val="-3"/>
        </w:rPr>
        <w:t>Статья</w:t>
      </w:r>
      <w:r w:rsidRPr="00C4515D">
        <w:rPr>
          <w:b/>
          <w:spacing w:val="-3"/>
        </w:rPr>
        <w:t xml:space="preserve"> </w:t>
      </w:r>
      <w:r w:rsidRPr="00C4515D">
        <w:rPr>
          <w:b/>
          <w:i w:val="0"/>
          <w:spacing w:val="-3"/>
        </w:rPr>
        <w:t>12.</w:t>
      </w:r>
      <w:r w:rsidRPr="008454D9">
        <w:rPr>
          <w:b/>
          <w:i w:val="0"/>
          <w:spacing w:val="-3"/>
        </w:rPr>
        <w:t xml:space="preserve"> </w:t>
      </w:r>
      <w:r w:rsidR="00D30284" w:rsidRPr="008454D9">
        <w:rPr>
          <w:b/>
          <w:i w:val="0"/>
          <w:color w:val="000000" w:themeColor="text1"/>
        </w:rPr>
        <w:t>Антикоррупционная оговорка</w:t>
      </w:r>
    </w:p>
    <w:p w:rsidR="00C4515D" w:rsidRPr="00F84ED5" w:rsidRDefault="00C4515D" w:rsidP="00C4515D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12.1.</w:t>
      </w:r>
      <w:r w:rsidRPr="00C4515D">
        <w:rPr>
          <w:rFonts w:ascii="Tahoma" w:hAnsi="Tahoma" w:cs="Tahoma"/>
          <w:szCs w:val="20"/>
        </w:rPr>
        <w:t xml:space="preserve"> </w:t>
      </w:r>
      <w:r w:rsidRPr="00A845DE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7" w:history="1">
        <w:r w:rsidRPr="00A845DE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A845DE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D30284" w:rsidRPr="00C4515D" w:rsidRDefault="00C4515D" w:rsidP="00C4515D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12.2.</w:t>
      </w:r>
      <w:r w:rsidR="0013254E">
        <w:rPr>
          <w:rFonts w:ascii="Tahoma" w:hAnsi="Tahoma" w:cs="Tahoma"/>
          <w:szCs w:val="20"/>
        </w:rPr>
        <w:t xml:space="preserve"> </w:t>
      </w:r>
      <w:r w:rsidR="00D30284" w:rsidRPr="00C4515D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30284" w:rsidRPr="00C4515D" w:rsidRDefault="00C4515D" w:rsidP="00C4515D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12.3.</w:t>
      </w:r>
      <w:r w:rsidR="0013254E">
        <w:rPr>
          <w:rFonts w:ascii="Tahoma" w:hAnsi="Tahoma" w:cs="Tahoma"/>
          <w:szCs w:val="20"/>
        </w:rPr>
        <w:t xml:space="preserve"> </w:t>
      </w:r>
      <w:r w:rsidR="00D30284" w:rsidRPr="00C4515D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D30284" w:rsidRPr="009B4CA3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- предоставление неоправданных преимуществ по сравнению с другими контрагентами;</w:t>
      </w:r>
    </w:p>
    <w:p w:rsidR="00D30284" w:rsidRPr="009B4CA3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D30284" w:rsidRPr="009B4CA3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D30284" w:rsidRPr="009B4CA3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D30284" w:rsidRPr="00C4515D" w:rsidRDefault="00C4515D" w:rsidP="00C4515D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12.4.</w:t>
      </w:r>
      <w:r w:rsidR="0013254E">
        <w:rPr>
          <w:rFonts w:ascii="Tahoma" w:hAnsi="Tahoma" w:cs="Tahoma"/>
          <w:szCs w:val="20"/>
        </w:rPr>
        <w:t xml:space="preserve"> </w:t>
      </w:r>
      <w:r w:rsidR="00D30284" w:rsidRPr="00C4515D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D30284" w:rsidRPr="002B00D8" w:rsidRDefault="002B00D8" w:rsidP="002B00D8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12.5.</w:t>
      </w:r>
      <w:r w:rsidR="0013254E">
        <w:rPr>
          <w:rFonts w:ascii="Tahoma" w:hAnsi="Tahoma" w:cs="Tahoma"/>
          <w:szCs w:val="20"/>
        </w:rPr>
        <w:t xml:space="preserve">  </w:t>
      </w:r>
      <w:r w:rsidR="00D30284" w:rsidRPr="002B00D8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D30284" w:rsidRPr="002B00D8" w:rsidRDefault="002B00D8" w:rsidP="002B00D8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12.6.</w:t>
      </w:r>
      <w:r w:rsidR="0013254E">
        <w:rPr>
          <w:rFonts w:ascii="Tahoma" w:hAnsi="Tahoma" w:cs="Tahoma"/>
          <w:szCs w:val="20"/>
        </w:rPr>
        <w:t xml:space="preserve">  </w:t>
      </w:r>
      <w:r w:rsidR="00D30284" w:rsidRPr="002B00D8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30284" w:rsidRPr="00CA6634" w:rsidRDefault="002B00D8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12.7.</w:t>
      </w:r>
      <w:r w:rsidR="0013254E">
        <w:rPr>
          <w:rFonts w:ascii="Tahoma" w:hAnsi="Tahoma" w:cs="Tahoma"/>
          <w:szCs w:val="20"/>
        </w:rPr>
        <w:t xml:space="preserve">  </w:t>
      </w:r>
      <w:r w:rsidR="00D30284" w:rsidRPr="00CA6634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</w:t>
      </w:r>
      <w:r w:rsidR="00D30284">
        <w:rPr>
          <w:rFonts w:ascii="Tahoma" w:hAnsi="Tahoma" w:cs="Tahoma"/>
          <w:szCs w:val="20"/>
        </w:rPr>
        <w:t xml:space="preserve"> </w:t>
      </w:r>
      <w:r w:rsidR="00D30284" w:rsidRPr="00CA6634">
        <w:rPr>
          <w:rFonts w:ascii="Tahoma" w:hAnsi="Tahoma" w:cs="Tahoma"/>
          <w:szCs w:val="20"/>
        </w:rPr>
        <w:t>8 к настоящему Договору, с приложением подтверждающих документов (далее – Информация)</w:t>
      </w:r>
    </w:p>
    <w:p w:rsidR="00D30284" w:rsidRDefault="00D30284" w:rsidP="00D3028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Инициатора,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D30284" w:rsidRDefault="00D30284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D30284" w:rsidRDefault="00D30284" w:rsidP="00D3028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D30284" w:rsidRPr="002B00D8" w:rsidRDefault="002B00D8" w:rsidP="002B00D8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12.8.</w:t>
      </w:r>
      <w:r w:rsidR="0013254E">
        <w:rPr>
          <w:rFonts w:ascii="Tahoma" w:hAnsi="Tahoma" w:cs="Tahoma"/>
          <w:szCs w:val="20"/>
        </w:rPr>
        <w:t xml:space="preserve"> </w:t>
      </w:r>
      <w:r w:rsidR="00D30284" w:rsidRPr="002B00D8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D30284" w:rsidRPr="002B00D8" w:rsidRDefault="0013254E" w:rsidP="002B00D8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12.9.  </w:t>
      </w:r>
      <w:r w:rsidR="00D30284" w:rsidRPr="002B00D8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30284" w:rsidRPr="002B00D8" w:rsidRDefault="002B00D8" w:rsidP="002B00D8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12.10.</w:t>
      </w:r>
      <w:r w:rsidR="0013254E">
        <w:rPr>
          <w:rFonts w:ascii="Tahoma" w:hAnsi="Tahoma" w:cs="Tahoma"/>
          <w:szCs w:val="20"/>
        </w:rPr>
        <w:t xml:space="preserve"> </w:t>
      </w:r>
      <w:r w:rsidR="00D30284" w:rsidRPr="002B00D8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30284" w:rsidRPr="00CA6634" w:rsidRDefault="002B00D8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12.11.</w:t>
      </w:r>
      <w:r w:rsidR="0013254E">
        <w:rPr>
          <w:rFonts w:ascii="Tahoma" w:hAnsi="Tahoma" w:cs="Tahoma"/>
          <w:szCs w:val="20"/>
        </w:rPr>
        <w:t xml:space="preserve">  </w:t>
      </w:r>
      <w:r w:rsidR="00D30284" w:rsidRPr="00CA6634">
        <w:rPr>
          <w:rFonts w:ascii="Tahoma" w:hAnsi="Tahoma" w:cs="Tahoma"/>
          <w:szCs w:val="20"/>
        </w:rPr>
        <w:t>В случае отказа Исполнителя от предоставления Информации согласно п. 12.</w:t>
      </w:r>
      <w:r w:rsidR="00D30284">
        <w:rPr>
          <w:rFonts w:ascii="Tahoma" w:hAnsi="Tahoma" w:cs="Tahoma"/>
          <w:szCs w:val="20"/>
        </w:rPr>
        <w:t>6</w:t>
      </w:r>
      <w:r w:rsidR="00D30284" w:rsidRPr="00CA6634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D30284" w:rsidRPr="00CA6634" w:rsidRDefault="002B00D8" w:rsidP="00D30284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12.12.</w:t>
      </w:r>
      <w:r w:rsidR="0013254E">
        <w:rPr>
          <w:rFonts w:ascii="Tahoma" w:hAnsi="Tahoma" w:cs="Tahoma"/>
          <w:szCs w:val="20"/>
        </w:rPr>
        <w:t xml:space="preserve">  </w:t>
      </w:r>
      <w:r w:rsidR="00D30284" w:rsidRPr="00CA6634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указанной в форме </w:t>
      </w:r>
      <w:r w:rsidR="00D30284" w:rsidRPr="00CA6634">
        <w:rPr>
          <w:rFonts w:ascii="Tahoma" w:hAnsi="Tahoma" w:cs="Tahoma"/>
          <w:b/>
          <w:szCs w:val="20"/>
        </w:rPr>
        <w:t>(Приложение №</w:t>
      </w:r>
      <w:r w:rsidR="00D30284">
        <w:rPr>
          <w:rFonts w:ascii="Tahoma" w:hAnsi="Tahoma" w:cs="Tahoma"/>
          <w:b/>
          <w:szCs w:val="20"/>
        </w:rPr>
        <w:t xml:space="preserve"> </w:t>
      </w:r>
      <w:r w:rsidR="00D30284" w:rsidRPr="00CA6634">
        <w:rPr>
          <w:rFonts w:ascii="Tahoma" w:hAnsi="Tahoma" w:cs="Tahoma"/>
          <w:b/>
          <w:szCs w:val="20"/>
        </w:rPr>
        <w:t>8)</w:t>
      </w:r>
      <w:r w:rsidR="00D30284" w:rsidRPr="00CA6634">
        <w:rPr>
          <w:rFonts w:ascii="Tahoma" w:hAnsi="Tahoma" w:cs="Tahoma"/>
          <w:szCs w:val="20"/>
        </w:rPr>
        <w:t xml:space="preserve"> Заказчик направляет повторный запрос о предоставлении Информац</w:t>
      </w:r>
      <w:r w:rsidR="00D30284">
        <w:rPr>
          <w:rFonts w:ascii="Tahoma" w:hAnsi="Tahoma" w:cs="Tahoma"/>
          <w:szCs w:val="20"/>
        </w:rPr>
        <w:t>ии по форме, указанной в п. 12.6</w:t>
      </w:r>
      <w:r w:rsidR="00D30284" w:rsidRPr="00CA6634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</w:t>
      </w:r>
      <w:r w:rsidR="00D30284" w:rsidRPr="00CA6634">
        <w:rPr>
          <w:rFonts w:ascii="Tahoma" w:hAnsi="Tahoma" w:cs="Tahoma"/>
          <w:szCs w:val="20"/>
        </w:rPr>
        <w:lastRenderedPageBreak/>
        <w:t>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D30284" w:rsidRPr="00FC259A" w:rsidRDefault="00D30284" w:rsidP="00D30284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D30284" w:rsidRPr="00FC259A" w:rsidRDefault="00D30284" w:rsidP="002B00D8">
      <w:pPr>
        <w:pStyle w:val="30"/>
        <w:keepNext w:val="0"/>
        <w:keepLines w:val="0"/>
        <w:widowControl w:val="0"/>
        <w:numPr>
          <w:ilvl w:val="0"/>
          <w:numId w:val="41"/>
        </w:numPr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D30284" w:rsidRPr="002B00D8" w:rsidRDefault="002B00D8" w:rsidP="002B00D8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2B00D8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D30284" w:rsidRPr="002B00D8" w:rsidRDefault="002B00D8" w:rsidP="002B00D8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2B00D8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="00D30284"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="00D30284" w:rsidRPr="002B00D8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="00D30284"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="00D30284" w:rsidRPr="002B00D8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="00D30284" w:rsidRPr="002B00D8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="00D30284"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="00D30284" w:rsidRPr="002B00D8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D30284" w:rsidRPr="009653DA" w:rsidRDefault="00D30284" w:rsidP="00D3028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D30284" w:rsidRPr="009653DA" w:rsidRDefault="00D30284" w:rsidP="00D3028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D30284" w:rsidRPr="009653DA" w:rsidRDefault="00D30284" w:rsidP="00D3028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D30284" w:rsidRPr="009653DA" w:rsidRDefault="00D30284" w:rsidP="00D3028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D30284" w:rsidRPr="009653DA" w:rsidRDefault="00D30284" w:rsidP="00D3028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D30284" w:rsidRPr="009653DA" w:rsidRDefault="00D30284" w:rsidP="00D30284">
      <w:pPr>
        <w:tabs>
          <w:tab w:val="num" w:pos="426"/>
          <w:tab w:val="num" w:pos="567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D30284" w:rsidRPr="002B00D8" w:rsidRDefault="002B00D8" w:rsidP="002B00D8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</w:t>
      </w:r>
      <w:r w:rsidR="009F67AA">
        <w:rPr>
          <w:rFonts w:ascii="Tahoma" w:eastAsia="Times New Roman" w:hAnsi="Tahoma" w:cs="Tahoma"/>
          <w:szCs w:val="20"/>
        </w:rPr>
        <w:t>3</w:t>
      </w:r>
      <w:r>
        <w:rPr>
          <w:rFonts w:ascii="Tahoma" w:eastAsia="Times New Roman" w:hAnsi="Tahoma" w:cs="Tahoma"/>
          <w:szCs w:val="20"/>
        </w:rPr>
        <w:t>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2B00D8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="00D30284" w:rsidRPr="002B00D8">
        <w:rPr>
          <w:rFonts w:ascii="Tahoma" w:eastAsia="Times New Roman" w:hAnsi="Tahoma" w:cs="Tahoma"/>
          <w:color w:val="FF0000"/>
          <w:szCs w:val="20"/>
        </w:rPr>
        <w:t xml:space="preserve"> </w:t>
      </w:r>
      <w:r w:rsidR="00D30284" w:rsidRPr="002B00D8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="00D30284" w:rsidRPr="002B00D8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D30284" w:rsidRPr="009653DA" w:rsidRDefault="009F67AA" w:rsidP="002B00D8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13.4</w:t>
      </w:r>
      <w:r w:rsidR="002B00D8">
        <w:rPr>
          <w:rFonts w:ascii="Tahoma" w:eastAsia="Times New Roman" w:hAnsi="Tahoma" w:cs="Tahoma"/>
          <w:szCs w:val="20"/>
        </w:rPr>
        <w:t>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D30284" w:rsidRPr="009653DA" w:rsidRDefault="00D30284" w:rsidP="00D30284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:rsidR="00D30284" w:rsidRPr="009653DA" w:rsidRDefault="00D30284" w:rsidP="00D30284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D30284" w:rsidRPr="009653DA" w:rsidRDefault="00D30284" w:rsidP="00D30284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D30284" w:rsidRPr="009653D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13.5.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D30284" w:rsidRPr="009653D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13.6.</w:t>
      </w:r>
      <w:r w:rsidR="00D30284"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="00D30284"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="00D30284"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="00D30284"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="00D30284"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D30284" w:rsidRPr="009653D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13.7.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D30284" w:rsidRPr="009653D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13.8.</w:t>
      </w:r>
      <w:r w:rsidR="00D30284"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="00D30284"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="00D30284" w:rsidRPr="009653DA">
        <w:rPr>
          <w:rFonts w:ascii="Tahoma" w:eastAsia="Times New Roman" w:hAnsi="Tahoma" w:cs="Tahoma"/>
          <w:szCs w:val="20"/>
        </w:rPr>
        <w:t xml:space="preserve">.  </w:t>
      </w:r>
    </w:p>
    <w:p w:rsidR="00D30284" w:rsidRPr="009653D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13.9. </w:t>
      </w:r>
      <w:r w:rsidR="00D30284"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D30284" w:rsidRPr="009653DA" w:rsidRDefault="009F67AA" w:rsidP="009F67AA">
      <w:pPr>
        <w:pStyle w:val="afffa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13.9.1.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D30284" w:rsidRPr="009653DA" w:rsidRDefault="009F67AA" w:rsidP="009F67AA">
      <w:pPr>
        <w:pStyle w:val="afffa"/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13.9.2.</w:t>
      </w:r>
      <w:r w:rsidR="0013254E">
        <w:rPr>
          <w:rFonts w:ascii="Tahoma" w:eastAsia="Times New Roman" w:hAnsi="Tahoma" w:cs="Tahoma"/>
          <w:szCs w:val="20"/>
        </w:rPr>
        <w:t xml:space="preserve"> п</w:t>
      </w:r>
      <w:r w:rsidR="00D30284" w:rsidRPr="009653DA">
        <w:rPr>
          <w:rFonts w:ascii="Tahoma" w:eastAsia="Times New Roman" w:hAnsi="Tahoma" w:cs="Tahoma"/>
          <w:szCs w:val="20"/>
        </w:rPr>
        <w:t>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D30284" w:rsidRPr="009F67A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13.10.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9F67A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D30284" w:rsidRPr="009F67A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13.11.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9F67A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D30284" w:rsidRPr="009F67A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13.12.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9F67A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="00D30284" w:rsidRPr="009F67A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D30284" w:rsidRPr="009F67A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13.13.</w:t>
      </w:r>
      <w:r w:rsidR="0013254E">
        <w:rPr>
          <w:rFonts w:ascii="Tahoma" w:eastAsia="Times New Roman" w:hAnsi="Tahoma" w:cs="Tahoma"/>
          <w:szCs w:val="20"/>
        </w:rPr>
        <w:t xml:space="preserve"> </w:t>
      </w:r>
      <w:r w:rsidR="00D30284" w:rsidRPr="009F67A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="00D30284" w:rsidRPr="009F67AA">
        <w:rPr>
          <w:rFonts w:ascii="Tahoma" w:eastAsia="Times New Roman" w:hAnsi="Tahoma" w:cs="Tahoma"/>
          <w:szCs w:val="20"/>
          <w:lang w:val="en-US"/>
        </w:rPr>
        <w:t>Internet</w:t>
      </w:r>
      <w:r w:rsidR="00D30284" w:rsidRPr="009F67A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D30284" w:rsidRPr="009F67A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>13.14.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F67A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D30284" w:rsidRPr="009F67A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13.15.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F67A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D30284" w:rsidRPr="009653DA" w:rsidRDefault="00D30284" w:rsidP="00D3028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D30284" w:rsidRPr="009653DA" w:rsidRDefault="00D30284" w:rsidP="00D3028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D30284" w:rsidRPr="009653DA" w:rsidRDefault="00D30284" w:rsidP="00D3028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D30284" w:rsidRPr="009653DA" w:rsidRDefault="00D30284" w:rsidP="00D3028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D30284" w:rsidRPr="009653DA" w:rsidRDefault="00D30284" w:rsidP="00D3028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D30284" w:rsidRPr="009F67AA" w:rsidRDefault="009F67AA" w:rsidP="009F67A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13.16.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F67A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="00D30284" w:rsidRPr="009F67A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="00D30284" w:rsidRPr="009F67A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D30284" w:rsidRPr="009653DA" w:rsidRDefault="006B7CF1" w:rsidP="006B7CF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13.17.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="00D30284"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D30284" w:rsidRPr="009653DA" w:rsidRDefault="006B7CF1" w:rsidP="006B7CF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13.18.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D30284" w:rsidRPr="009653DA" w:rsidRDefault="006B7CF1" w:rsidP="006B7CF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13.19.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D30284" w:rsidRPr="009653DA" w:rsidRDefault="006B7CF1" w:rsidP="006B7CF1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13.20.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D30284" w:rsidRPr="009653DA" w:rsidRDefault="00C876A6" w:rsidP="00C876A6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>13.21.</w:t>
      </w:r>
      <w:r w:rsidR="00967CCE">
        <w:rPr>
          <w:rFonts w:ascii="Tahoma" w:eastAsia="Times New Roman" w:hAnsi="Tahoma" w:cs="Tahoma"/>
          <w:color w:val="000000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D30284" w:rsidRPr="009653DA" w:rsidRDefault="00D30284" w:rsidP="00D3028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D30284" w:rsidRPr="009653DA" w:rsidRDefault="00D30284" w:rsidP="00D3028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:rsidR="00D30284" w:rsidRPr="009653DA" w:rsidRDefault="00D30284" w:rsidP="00D3028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D30284" w:rsidRPr="009653DA" w:rsidRDefault="00D30284" w:rsidP="00D3028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D30284" w:rsidRPr="009653DA" w:rsidRDefault="00C876A6" w:rsidP="00C876A6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13.22.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D30284" w:rsidRPr="009653DA" w:rsidRDefault="00C876A6" w:rsidP="00C876A6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13.23.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D30284" w:rsidRPr="009653DA" w:rsidRDefault="00C876A6" w:rsidP="00C876A6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13.24.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D30284" w:rsidRPr="009653DA" w:rsidRDefault="00C876A6" w:rsidP="00C876A6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13.25.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D30284" w:rsidRPr="009653DA" w:rsidRDefault="00C876A6" w:rsidP="00C876A6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13.26.</w:t>
      </w:r>
      <w:r w:rsidR="00967CCE">
        <w:rPr>
          <w:rFonts w:ascii="Tahoma" w:eastAsia="Times New Roman" w:hAnsi="Tahoma" w:cs="Tahoma"/>
          <w:szCs w:val="20"/>
        </w:rPr>
        <w:t xml:space="preserve"> </w:t>
      </w:r>
      <w:r w:rsidR="00D30284"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="00D30284"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="00D30284"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D30284" w:rsidRPr="009653DA" w:rsidRDefault="00C876A6" w:rsidP="00C876A6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13.27.</w:t>
      </w:r>
      <w:r w:rsidR="00D30284"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D30284" w:rsidRPr="00FC259A" w:rsidRDefault="00D30284" w:rsidP="00D30284">
      <w:pPr>
        <w:tabs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 </w:t>
      </w:r>
    </w:p>
    <w:p w:rsidR="00D30284" w:rsidRPr="00FC259A" w:rsidRDefault="00D30284" w:rsidP="002B00D8">
      <w:pPr>
        <w:pStyle w:val="30"/>
        <w:keepNext w:val="0"/>
        <w:keepLines w:val="0"/>
        <w:widowControl w:val="0"/>
        <w:numPr>
          <w:ilvl w:val="0"/>
          <w:numId w:val="4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FC259A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D30284" w:rsidRDefault="00D30284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955BC1" w:rsidRDefault="00C876A6" w:rsidP="00C876A6">
      <w:pPr>
        <w:pStyle w:val="affff4"/>
        <w:spacing w:after="0"/>
        <w:jc w:val="both"/>
      </w:pPr>
      <w:r>
        <w:t>14.1.</w:t>
      </w:r>
      <w:r w:rsidR="00967CCE">
        <w:t xml:space="preserve"> </w:t>
      </w:r>
      <w:r w:rsidR="00955BC1"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C876A6" w:rsidRDefault="00C876A6" w:rsidP="00C876A6">
      <w:pPr>
        <w:pStyle w:val="affff4"/>
        <w:spacing w:after="0"/>
        <w:jc w:val="both"/>
      </w:pPr>
      <w:r>
        <w:t>14.2.</w:t>
      </w:r>
      <w:r w:rsidR="00967CCE">
        <w:t xml:space="preserve"> </w:t>
      </w:r>
      <w:r w:rsidR="00955BC1">
        <w:t>После подписания Договора все предыдущие письменные и устные соглашения, переписка, переговоры между Сторонами, относящиеся к Дог</w:t>
      </w:r>
      <w:r>
        <w:t>овору, теряют юридическую силу.</w:t>
      </w:r>
    </w:p>
    <w:p w:rsidR="00C876A6" w:rsidRDefault="00C876A6" w:rsidP="00C876A6">
      <w:pPr>
        <w:pStyle w:val="affff4"/>
        <w:spacing w:after="0"/>
        <w:jc w:val="both"/>
      </w:pPr>
      <w:r>
        <w:t>14.3.</w:t>
      </w:r>
      <w:r w:rsidR="00967CCE">
        <w:t xml:space="preserve"> </w:t>
      </w:r>
      <w:r w:rsidR="00955BC1">
        <w:t>Договор распространяет свою силу и регулир</w:t>
      </w:r>
      <w:r w:rsidR="002C3D7B">
        <w:t>ует отношения Сторон</w:t>
      </w:r>
      <w:r w:rsidR="00C00569">
        <w:t>,</w:t>
      </w:r>
      <w:r w:rsidR="002C3D7B">
        <w:t xml:space="preserve"> возникшие с 01.01.2024</w:t>
      </w:r>
      <w:r w:rsidR="00955BC1">
        <w:t xml:space="preserve"> г. и действует до полного исполнения Сторонами</w:t>
      </w:r>
      <w:r>
        <w:t xml:space="preserve"> принятых на себя обязательств.</w:t>
      </w:r>
    </w:p>
    <w:p w:rsidR="00C876A6" w:rsidRDefault="00C876A6" w:rsidP="00C876A6">
      <w:pPr>
        <w:pStyle w:val="affff4"/>
        <w:spacing w:after="0"/>
        <w:jc w:val="both"/>
      </w:pPr>
      <w:r>
        <w:t>14.4.</w:t>
      </w:r>
      <w:r w:rsidR="00955BC1">
        <w:t xml:space="preserve"> 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C876A6" w:rsidRDefault="00C876A6" w:rsidP="00C876A6">
      <w:pPr>
        <w:pStyle w:val="affff4"/>
        <w:spacing w:after="0"/>
        <w:jc w:val="both"/>
      </w:pPr>
      <w:r>
        <w:t>14.5.</w:t>
      </w:r>
      <w:r w:rsidR="00955BC1">
        <w:t xml:space="preserve"> 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</w:t>
      </w:r>
      <w:r>
        <w:t>кие намерения Сторон</w:t>
      </w:r>
    </w:p>
    <w:p w:rsidR="00955BC1" w:rsidRDefault="00C876A6" w:rsidP="00C876A6">
      <w:pPr>
        <w:pStyle w:val="affff4"/>
        <w:spacing w:after="0"/>
        <w:jc w:val="both"/>
      </w:pPr>
      <w:r>
        <w:t>14.6.</w:t>
      </w:r>
      <w:r w:rsidR="00955BC1">
        <w:t xml:space="preserve"> Исполнитель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</w:t>
      </w:r>
      <w:r w:rsidR="00955BC1">
        <w:lastRenderedPageBreak/>
        <w:t>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</w:t>
      </w:r>
    </w:p>
    <w:p w:rsidR="00C876A6" w:rsidRDefault="00955BC1" w:rsidP="00C876A6">
      <w:pPr>
        <w:pStyle w:val="affff4"/>
        <w:spacing w:after="0"/>
        <w:jc w:val="both"/>
      </w:pPr>
      <w:r>
        <w:t>В случае не уведомления Заказчика о событиях</w:t>
      </w:r>
      <w:r w:rsidR="00967CCE">
        <w:t>,</w:t>
      </w:r>
      <w:r>
        <w:t xml:space="preserve"> указанных в настоящем пункте, Исполнитель несет ответственность и обязан уплатить Заказчику штраф в размере 1 % (один процент) от Цены Ус</w:t>
      </w:r>
      <w:r w:rsidR="00C876A6">
        <w:t>луг за каждый случай нарушения.</w:t>
      </w:r>
    </w:p>
    <w:p w:rsidR="00955BC1" w:rsidRDefault="00C876A6" w:rsidP="00C876A6">
      <w:pPr>
        <w:pStyle w:val="affff4"/>
        <w:spacing w:after="0"/>
        <w:jc w:val="both"/>
      </w:pPr>
      <w:r>
        <w:t>14.7.</w:t>
      </w:r>
      <w:r w:rsidR="00955BC1">
        <w:t xml:space="preserve"> 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C876A6" w:rsidRPr="00967CCE" w:rsidRDefault="00C876A6" w:rsidP="00C876A6">
      <w:pPr>
        <w:pStyle w:val="affff4"/>
        <w:rPr>
          <w:bCs/>
        </w:rPr>
      </w:pPr>
      <w:r w:rsidRPr="00967CCE">
        <w:rPr>
          <w:bCs/>
        </w:rPr>
        <w:t xml:space="preserve">14.8. </w:t>
      </w:r>
      <w:r w:rsidR="00955BC1" w:rsidRPr="00967CCE">
        <w:rPr>
          <w:bCs/>
        </w:rPr>
        <w:t>Электронный документооборот</w:t>
      </w:r>
    </w:p>
    <w:p w:rsidR="00955BC1" w:rsidRPr="00C876A6" w:rsidRDefault="00C876A6" w:rsidP="00967CCE">
      <w:pPr>
        <w:pStyle w:val="affff4"/>
        <w:spacing w:after="0"/>
        <w:jc w:val="both"/>
        <w:rPr>
          <w:b/>
          <w:bCs/>
        </w:rPr>
      </w:pPr>
      <w:r w:rsidRPr="00967CCE">
        <w:rPr>
          <w:bCs/>
        </w:rPr>
        <w:t>14.8.1.</w:t>
      </w:r>
      <w:r w:rsidR="00967CCE">
        <w:rPr>
          <w:b/>
          <w:bCs/>
        </w:rPr>
        <w:t xml:space="preserve"> </w:t>
      </w:r>
      <w:r w:rsidR="00955BC1"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 w:rsidR="00955BC1" w:rsidRPr="001B4319">
        <w:rPr>
          <w:color w:val="000000" w:themeColor="text1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5BC1" w:rsidRPr="001B4319">
        <w:rPr>
          <w:color w:val="000000" w:themeColor="text1"/>
        </w:rPr>
        <w:instrText>FORMTEXT</w:instrText>
      </w:r>
      <w:r w:rsidR="00955BC1" w:rsidRPr="001B4319">
        <w:rPr>
          <w:color w:val="000000" w:themeColor="text1"/>
        </w:rPr>
      </w:r>
      <w:r w:rsidR="00955BC1" w:rsidRPr="001B4319">
        <w:rPr>
          <w:color w:val="000000" w:themeColor="text1"/>
        </w:rPr>
        <w:fldChar w:fldCharType="separate"/>
      </w:r>
      <w:r w:rsidR="00955BC1" w:rsidRPr="001B4319">
        <w:rPr>
          <w:color w:val="000000" w:themeColor="text1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="00955BC1" w:rsidRPr="001B4319">
        <w:rPr>
          <w:color w:val="000000" w:themeColor="text1"/>
        </w:rPr>
        <w:fldChar w:fldCharType="end"/>
      </w:r>
      <w:r w:rsidR="00955BC1" w:rsidRPr="001B4319">
        <w:rPr>
          <w:color w:val="000000" w:themeColor="text1"/>
        </w:rPr>
        <w:t> </w:t>
      </w:r>
      <w:r w:rsidR="00955BC1" w:rsidRPr="001B4319">
        <w:t>согласно</w:t>
      </w:r>
      <w:r w:rsidR="00955BC1">
        <w:t xml:space="preserve">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 w:rsidR="00955BC1" w:rsidRPr="001B4319">
        <w:fldChar w:fldCharType="begin">
          <w:ffData>
            <w:name w:val=""/>
            <w:enabled/>
            <w:calcOnExit w:val="0"/>
            <w:textInput/>
          </w:ffData>
        </w:fldChar>
      </w:r>
      <w:r w:rsidR="00955BC1" w:rsidRPr="001B4319">
        <w:instrText>FORMTEXT</w:instrText>
      </w:r>
      <w:r w:rsidR="00955BC1" w:rsidRPr="001B4319">
        <w:fldChar w:fldCharType="separate"/>
      </w:r>
      <w:r w:rsidR="00955BC1" w:rsidRPr="001B4319">
        <w:t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 w:rsidR="00955BC1" w:rsidRPr="001B4319">
        <w:fldChar w:fldCharType="end"/>
      </w:r>
      <w:r w:rsidR="00955BC1"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955BC1" w:rsidRDefault="00C876A6" w:rsidP="00967CCE">
      <w:pPr>
        <w:pStyle w:val="affff4"/>
        <w:spacing w:after="0"/>
        <w:jc w:val="both"/>
      </w:pPr>
      <w:r>
        <w:t>14.8.2.</w:t>
      </w:r>
      <w:r w:rsidR="00967CCE">
        <w:t xml:space="preserve"> </w:t>
      </w:r>
      <w:r w:rsidR="00955BC1">
        <w:t> В случае изменения Оператора ЭДО Заказчиком, последним в адрес Исполнителя 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</w:t>
      </w:r>
    </w:p>
    <w:p w:rsidR="00955BC1" w:rsidRDefault="00C876A6" w:rsidP="00967CCE">
      <w:pPr>
        <w:pStyle w:val="affff4"/>
        <w:spacing w:after="0"/>
        <w:jc w:val="both"/>
      </w:pPr>
      <w:r>
        <w:t>14.8.3.</w:t>
      </w:r>
      <w:r w:rsidR="00955BC1">
        <w:t> </w:t>
      </w:r>
      <w:r w:rsidR="00967CCE">
        <w:t xml:space="preserve"> </w:t>
      </w:r>
      <w:r w:rsidR="00955BC1">
        <w:t>При обмене электронными документами Стороны обязуются указывать нижеописанные реквизиты для каждого XML документа:</w:t>
      </w:r>
    </w:p>
    <w:p w:rsidR="00955BC1" w:rsidRDefault="00955BC1" w:rsidP="00967CCE">
      <w:pPr>
        <w:pStyle w:val="affff4"/>
        <w:spacing w:after="0"/>
        <w:jc w:val="both"/>
      </w:pPr>
      <w: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</w:t>
      </w:r>
    </w:p>
    <w:p w:rsidR="00955BC1" w:rsidRDefault="00955BC1" w:rsidP="00967CCE">
      <w:pPr>
        <w:pStyle w:val="affff4"/>
        <w:spacing w:after="0"/>
        <w:jc w:val="both"/>
      </w:pPr>
      <w: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955BC1" w:rsidRDefault="00955BC1" w:rsidP="00967CCE">
      <w:pPr>
        <w:pStyle w:val="affff4"/>
        <w:spacing w:after="0"/>
        <w:jc w:val="both"/>
      </w:pPr>
      <w: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955BC1" w:rsidRDefault="00955BC1" w:rsidP="00967CCE">
      <w:pPr>
        <w:pStyle w:val="affff4"/>
        <w:spacing w:after="0"/>
        <w:jc w:val="both"/>
      </w:pPr>
      <w:r>
        <w:t>ТекстИнф и значениями атрибутов Идентиф=" ПредДок" и Значен=&lt;Номер ПУД&gt;</w:t>
      </w:r>
    </w:p>
    <w:p w:rsidR="00955BC1" w:rsidRDefault="00955BC1" w:rsidP="00967CCE">
      <w:pPr>
        <w:pStyle w:val="affff4"/>
        <w:spacing w:after="0"/>
        <w:jc w:val="both"/>
      </w:pPr>
      <w:r>
        <w:t>ТекстИнф и значениями атрибутов Идентиф=" ПредДокДата" и Значен=&lt;Дата ПУД&gt;</w:t>
      </w:r>
    </w:p>
    <w:p w:rsidR="00955BC1" w:rsidRDefault="00955BC1" w:rsidP="00967CCE">
      <w:pPr>
        <w:pStyle w:val="affff4"/>
        <w:spacing w:after="0"/>
        <w:jc w:val="both"/>
      </w:pPr>
      <w: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955BC1" w:rsidRDefault="00C876A6" w:rsidP="00967CCE">
      <w:pPr>
        <w:pStyle w:val="affff4"/>
        <w:spacing w:after="0"/>
        <w:jc w:val="both"/>
      </w:pPr>
      <w:r>
        <w:t>14.8.4.</w:t>
      </w:r>
      <w:r w:rsidR="00955BC1">
        <w:t> </w:t>
      </w:r>
      <w:r w:rsidR="00967CCE">
        <w:t xml:space="preserve"> </w:t>
      </w:r>
      <w:r w:rsidR="00955BC1"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955BC1" w:rsidRDefault="00C876A6" w:rsidP="00967CCE">
      <w:pPr>
        <w:pStyle w:val="affff4"/>
        <w:spacing w:after="0"/>
        <w:jc w:val="both"/>
      </w:pPr>
      <w:r>
        <w:rPr>
          <w:color w:val="000000"/>
        </w:rPr>
        <w:t>14.8.5.</w:t>
      </w:r>
      <w:r w:rsidR="00967CCE">
        <w:rPr>
          <w:color w:val="000000"/>
        </w:rPr>
        <w:t xml:space="preserve">  </w:t>
      </w:r>
      <w:r w:rsidR="00955BC1">
        <w:rPr>
          <w:color w:val="00000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="00955BC1">
        <w:rPr>
          <w:color w:val="000000"/>
        </w:rPr>
        <w:lastRenderedPageBreak/>
        <w:t>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C876A6" w:rsidRDefault="00C876A6" w:rsidP="00967CCE">
      <w:pPr>
        <w:pStyle w:val="affff4"/>
        <w:spacing w:after="0"/>
        <w:jc w:val="both"/>
      </w:pPr>
      <w:r>
        <w:t>14.8.6.</w:t>
      </w:r>
      <w:r w:rsidR="00967CCE">
        <w:t xml:space="preserve"> </w:t>
      </w:r>
      <w:r w:rsidR="00955BC1">
        <w:t> Стороны обязаны своевременно информировать друг друга о технической невозможности обмена</w:t>
      </w:r>
      <w:r w:rsidR="00967CCE">
        <w:t xml:space="preserve"> </w:t>
      </w:r>
      <w:r w:rsidR="00955BC1">
        <w:t>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</w:t>
      </w:r>
      <w:r>
        <w:t>ментооборота.</w:t>
      </w:r>
    </w:p>
    <w:p w:rsidR="00955BC1" w:rsidRDefault="00C876A6" w:rsidP="00967CCE">
      <w:pPr>
        <w:pStyle w:val="affff4"/>
        <w:spacing w:after="0"/>
        <w:jc w:val="both"/>
      </w:pPr>
      <w:r>
        <w:t>14.8.7.</w:t>
      </w:r>
      <w:r w:rsidR="00955BC1">
        <w:t> </w:t>
      </w:r>
      <w:r w:rsidR="00967CCE">
        <w:t xml:space="preserve"> </w:t>
      </w:r>
      <w:r w:rsidR="00955BC1"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</w:t>
      </w:r>
    </w:p>
    <w:p w:rsidR="00C876A6" w:rsidRDefault="00C876A6" w:rsidP="00967CCE">
      <w:pPr>
        <w:pStyle w:val="affff4"/>
        <w:spacing w:after="0"/>
        <w:jc w:val="both"/>
      </w:pPr>
      <w:r>
        <w:rPr>
          <w:color w:val="000000"/>
        </w:rPr>
        <w:t>14.8.8.</w:t>
      </w:r>
      <w:r w:rsidR="00967CCE">
        <w:rPr>
          <w:color w:val="000000"/>
        </w:rPr>
        <w:t xml:space="preserve">  </w:t>
      </w:r>
      <w:r w:rsidR="00955BC1">
        <w:rPr>
          <w:color w:val="000000"/>
        </w:rPr>
        <w:t>Заказчик, за исключением случаев предусмотренных п.</w:t>
      </w:r>
      <w:r w:rsidR="00955BC1" w:rsidRPr="00967CCE">
        <w:rPr>
          <w:color w:val="000000" w:themeColor="text1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5BC1" w:rsidRPr="00967CCE">
        <w:rPr>
          <w:color w:val="000000" w:themeColor="text1"/>
        </w:rPr>
        <w:instrText>FORMTEXT</w:instrText>
      </w:r>
      <w:r w:rsidR="00955BC1" w:rsidRPr="00967CCE">
        <w:rPr>
          <w:color w:val="000000" w:themeColor="text1"/>
        </w:rPr>
      </w:r>
      <w:r w:rsidR="00955BC1" w:rsidRPr="00967CCE">
        <w:rPr>
          <w:color w:val="000000" w:themeColor="text1"/>
        </w:rPr>
        <w:fldChar w:fldCharType="separate"/>
      </w:r>
      <w:r w:rsidR="00955BC1" w:rsidRPr="00967CCE">
        <w:rPr>
          <w:color w:val="000000" w:themeColor="text1"/>
        </w:rPr>
        <w:t>14.8.6</w:t>
      </w:r>
      <w:r w:rsidR="00955BC1" w:rsidRPr="00967CCE">
        <w:rPr>
          <w:color w:val="000000" w:themeColor="text1"/>
        </w:rPr>
        <w:fldChar w:fldCharType="end"/>
      </w:r>
      <w:r w:rsidR="00955BC1">
        <w:rPr>
          <w:color w:val="000000"/>
        </w:rPr>
        <w:t>-</w:t>
      </w:r>
      <w:r w:rsidR="00955BC1"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5BC1">
        <w:rPr>
          <w:color w:val="000000"/>
        </w:rPr>
        <w:instrText>FORMTEXT</w:instrText>
      </w:r>
      <w:r w:rsidR="00955BC1">
        <w:rPr>
          <w:color w:val="000000"/>
        </w:rPr>
      </w:r>
      <w:r w:rsidR="00955BC1">
        <w:rPr>
          <w:color w:val="000000"/>
        </w:rPr>
        <w:fldChar w:fldCharType="separate"/>
      </w:r>
      <w:r w:rsidR="00955BC1">
        <w:rPr>
          <w:color w:val="000000"/>
        </w:rPr>
        <w:t>14.8.7</w:t>
      </w:r>
      <w:r w:rsidR="00955BC1">
        <w:fldChar w:fldCharType="end"/>
      </w:r>
      <w:r w:rsidR="00955BC1">
        <w:rPr>
          <w:color w:val="000000"/>
        </w:rPr>
        <w:t> вправе не принимать к рассмотрению направленные Исполнителем на бумажном носителе документы, а также документы составленные с нарушением требований п. </w:t>
      </w:r>
      <w:r w:rsidR="00955BC1"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5BC1">
        <w:rPr>
          <w:color w:val="000000"/>
        </w:rPr>
        <w:instrText>FORMTEXT</w:instrText>
      </w:r>
      <w:r w:rsidR="00955BC1">
        <w:rPr>
          <w:color w:val="000000"/>
        </w:rPr>
      </w:r>
      <w:r w:rsidR="00955BC1">
        <w:rPr>
          <w:color w:val="000000"/>
        </w:rPr>
        <w:fldChar w:fldCharType="separate"/>
      </w:r>
      <w:r w:rsidR="00955BC1">
        <w:rPr>
          <w:color w:val="000000"/>
        </w:rPr>
        <w:t>14.8.1</w:t>
      </w:r>
      <w:r w:rsidR="00955BC1">
        <w:fldChar w:fldCharType="end"/>
      </w:r>
      <w:r w:rsidR="00955BC1">
        <w:rPr>
          <w:color w:val="000000"/>
        </w:rPr>
        <w:t>  - </w:t>
      </w:r>
      <w:r w:rsidR="00955BC1"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5BC1">
        <w:rPr>
          <w:color w:val="000000"/>
        </w:rPr>
        <w:instrText>FORMTEXT</w:instrText>
      </w:r>
      <w:r w:rsidR="00955BC1">
        <w:rPr>
          <w:color w:val="000000"/>
        </w:rPr>
      </w:r>
      <w:r w:rsidR="00955BC1">
        <w:rPr>
          <w:color w:val="000000"/>
        </w:rPr>
        <w:fldChar w:fldCharType="separate"/>
      </w:r>
      <w:r w:rsidR="00955BC1">
        <w:rPr>
          <w:color w:val="000000"/>
        </w:rPr>
        <w:t>14.8.3</w:t>
      </w:r>
      <w:r w:rsidR="00955BC1">
        <w:fldChar w:fldCharType="end"/>
      </w:r>
      <w:r w:rsidR="00955BC1">
        <w:rPr>
          <w:color w:val="000000"/>
        </w:rPr>
        <w:t>  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955BC1" w:rsidRDefault="00C876A6" w:rsidP="00967CCE">
      <w:pPr>
        <w:pStyle w:val="affff4"/>
        <w:spacing w:after="0"/>
        <w:jc w:val="both"/>
      </w:pPr>
      <w:r>
        <w:t>14.8.9.</w:t>
      </w:r>
      <w:r w:rsidR="00967CCE">
        <w:t xml:space="preserve">  </w:t>
      </w:r>
      <w:r w:rsidR="00955BC1">
        <w:rPr>
          <w:color w:val="000000"/>
        </w:rPr>
        <w:t>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 не получил от Исполнителя документы через Оператора ЭДО.</w:t>
      </w:r>
    </w:p>
    <w:p w:rsidR="00955BC1" w:rsidRDefault="00C876A6" w:rsidP="00967CCE">
      <w:pPr>
        <w:pStyle w:val="affff4"/>
        <w:spacing w:after="0"/>
        <w:jc w:val="both"/>
      </w:pPr>
      <w:r>
        <w:rPr>
          <w:color w:val="000000"/>
        </w:rPr>
        <w:t>14.8.10.</w:t>
      </w:r>
      <w:r w:rsidR="00967CCE">
        <w:rPr>
          <w:color w:val="000000"/>
        </w:rPr>
        <w:t xml:space="preserve"> </w:t>
      </w:r>
      <w:r w:rsidR="00955BC1">
        <w:rPr>
          <w:color w:val="000000"/>
        </w:rPr>
        <w:t>К документам, указанным в п.</w:t>
      </w:r>
      <w:r w:rsidR="00955BC1">
        <w:rPr>
          <w:color w:val="00000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55BC1">
        <w:rPr>
          <w:color w:val="000000"/>
        </w:rPr>
        <w:instrText>FORMTEXT</w:instrText>
      </w:r>
      <w:r w:rsidR="00955BC1">
        <w:rPr>
          <w:color w:val="000000"/>
        </w:rPr>
      </w:r>
      <w:r w:rsidR="00955BC1">
        <w:rPr>
          <w:color w:val="000000"/>
        </w:rPr>
        <w:fldChar w:fldCharType="separate"/>
      </w:r>
      <w:r w:rsidR="00955BC1">
        <w:rPr>
          <w:color w:val="000000"/>
        </w:rPr>
        <w:t>14.8.1</w:t>
      </w:r>
      <w:r w:rsidR="00955BC1">
        <w:fldChar w:fldCharType="end"/>
      </w:r>
      <w:r w:rsidR="00955BC1">
        <w:rPr>
          <w:color w:val="000000"/>
        </w:rPr>
        <w:t>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955BC1" w:rsidRDefault="00C876A6" w:rsidP="00967CCE">
      <w:pPr>
        <w:pStyle w:val="affff4"/>
        <w:spacing w:after="0"/>
        <w:jc w:val="both"/>
      </w:pPr>
      <w:r>
        <w:t>14.9.</w:t>
      </w:r>
      <w:r w:rsidR="00955BC1">
        <w:t xml:space="preserve"> Все указанные в Договоре приложения являются его неотъемлемой частью</w:t>
      </w:r>
    </w:p>
    <w:p w:rsidR="00955BC1" w:rsidRDefault="00955BC1" w:rsidP="00D30284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D30284" w:rsidRDefault="00D30284" w:rsidP="00D302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Приложения к настоящему Договору:</w:t>
      </w:r>
    </w:p>
    <w:p w:rsidR="00D30284" w:rsidRDefault="00D30284" w:rsidP="00D30284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3" w:name="_Ref328747268"/>
      <w:r>
        <w:rPr>
          <w:rFonts w:ascii="Tahoma" w:hAnsi="Tahoma" w:cs="Tahoma"/>
          <w:szCs w:val="20"/>
        </w:rPr>
        <w:t xml:space="preserve">  Термины и определения</w:t>
      </w:r>
    </w:p>
    <w:p w:rsidR="00D30284" w:rsidRDefault="00D30284" w:rsidP="00D30284">
      <w:pPr>
        <w:widowControl w:val="0"/>
        <w:numPr>
          <w:ilvl w:val="0"/>
          <w:numId w:val="7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Техническое задание</w:t>
      </w:r>
      <w:bookmarkEnd w:id="13"/>
    </w:p>
    <w:p w:rsidR="00D30284" w:rsidRPr="00FC259A" w:rsidRDefault="00D30284" w:rsidP="00D30284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2.1 </w:t>
      </w:r>
      <w:r w:rsidRPr="00FC259A">
        <w:rPr>
          <w:rFonts w:ascii="Tahoma" w:hAnsi="Tahoma" w:cs="Tahoma"/>
          <w:szCs w:val="20"/>
        </w:rPr>
        <w:t>Перечень объектов охраны</w:t>
      </w:r>
    </w:p>
    <w:p w:rsidR="00D30284" w:rsidRPr="00FC259A" w:rsidRDefault="00D30284" w:rsidP="00D30284">
      <w:pPr>
        <w:numPr>
          <w:ilvl w:val="0"/>
          <w:numId w:val="7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C876A6">
        <w:rPr>
          <w:rFonts w:ascii="Tahoma" w:hAnsi="Tahoma" w:cs="Tahoma"/>
          <w:szCs w:val="20"/>
        </w:rPr>
        <w:t>Ра</w:t>
      </w:r>
      <w:r>
        <w:rPr>
          <w:rFonts w:ascii="Tahoma" w:hAnsi="Tahoma" w:cs="Tahoma"/>
          <w:szCs w:val="20"/>
          <w:lang w:val="en-US"/>
        </w:rPr>
        <w:t>счет стоимости услуг</w:t>
      </w:r>
    </w:p>
    <w:p w:rsidR="00D30284" w:rsidRPr="00FC259A" w:rsidRDefault="00D30284" w:rsidP="00D30284">
      <w:pPr>
        <w:numPr>
          <w:ilvl w:val="0"/>
          <w:numId w:val="7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eastAsia="Microsoft Sans Serif" w:hAnsi="Tahoma" w:cs="Tahoma"/>
          <w:szCs w:val="20"/>
        </w:rPr>
        <w:t>Акт совместных комиссий</w:t>
      </w:r>
    </w:p>
    <w:p w:rsidR="00D30284" w:rsidRDefault="00D30284" w:rsidP="00D30284">
      <w:pPr>
        <w:numPr>
          <w:ilvl w:val="0"/>
          <w:numId w:val="7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>Форма Акта о выявленном нарушении.</w:t>
      </w:r>
    </w:p>
    <w:p w:rsidR="00D30284" w:rsidRPr="00FC259A" w:rsidRDefault="00D30284" w:rsidP="00D30284">
      <w:pPr>
        <w:numPr>
          <w:ilvl w:val="0"/>
          <w:numId w:val="7"/>
        </w:numPr>
        <w:shd w:val="clear" w:color="auto" w:fill="FFFFFF"/>
        <w:tabs>
          <w:tab w:val="clear" w:pos="1440"/>
          <w:tab w:val="num" w:pos="709"/>
          <w:tab w:val="left" w:pos="993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приёма-сдачи оказанных услуг</w:t>
      </w:r>
    </w:p>
    <w:p w:rsidR="00D30284" w:rsidRPr="00FC259A" w:rsidRDefault="00D30284" w:rsidP="00D30284">
      <w:pPr>
        <w:numPr>
          <w:ilvl w:val="0"/>
          <w:numId w:val="7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C259A">
        <w:rPr>
          <w:rFonts w:ascii="Tahoma" w:hAnsi="Tahoma" w:cs="Tahoma"/>
          <w:szCs w:val="20"/>
        </w:rPr>
        <w:t xml:space="preserve">Требования к промышленной безопасности и охране труда </w:t>
      </w:r>
    </w:p>
    <w:p w:rsidR="00D30284" w:rsidRPr="00D16B00" w:rsidRDefault="00D30284" w:rsidP="00D30284">
      <w:pPr>
        <w:numPr>
          <w:ilvl w:val="0"/>
          <w:numId w:val="7"/>
        </w:numPr>
        <w:shd w:val="clear" w:color="auto" w:fill="FFFFFF"/>
        <w:tabs>
          <w:tab w:val="clear" w:pos="1440"/>
          <w:tab w:val="num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Форма и</w:t>
      </w:r>
      <w:r w:rsidRPr="00FC259A">
        <w:rPr>
          <w:rFonts w:ascii="Tahoma" w:hAnsi="Tahoma" w:cs="Tahoma"/>
          <w:szCs w:val="20"/>
        </w:rPr>
        <w:t>нформация о цепочке собственников (бенефициарах)</w:t>
      </w:r>
      <w:r w:rsidRPr="00D16B00">
        <w:rPr>
          <w:rFonts w:ascii="Tahoma" w:hAnsi="Tahoma" w:cs="Tahoma"/>
          <w:color w:val="000000" w:themeColor="text1"/>
          <w:szCs w:val="20"/>
        </w:rPr>
        <w:t xml:space="preserve">          </w:t>
      </w:r>
    </w:p>
    <w:p w:rsidR="00D30284" w:rsidRPr="00D16B00" w:rsidRDefault="00D30284" w:rsidP="00D30284">
      <w:pPr>
        <w:shd w:val="clear" w:color="auto" w:fill="FFFFFF"/>
        <w:tabs>
          <w:tab w:val="num" w:pos="709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16B00">
        <w:rPr>
          <w:rFonts w:ascii="Tahoma" w:hAnsi="Tahoma" w:cs="Tahoma"/>
          <w:color w:val="000000" w:themeColor="text1"/>
          <w:szCs w:val="20"/>
        </w:rPr>
        <w:t xml:space="preserve">                                                          </w:t>
      </w:r>
    </w:p>
    <w:p w:rsidR="00D30284" w:rsidRPr="00FC259A" w:rsidRDefault="00D30284" w:rsidP="00D30284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FC259A">
        <w:rPr>
          <w:rFonts w:ascii="Tahoma" w:eastAsia="Calibri" w:hAnsi="Tahoma" w:cs="Tahoma"/>
          <w:b/>
          <w:szCs w:val="20"/>
          <w:lang w:eastAsia="en-US"/>
        </w:rPr>
        <w:t>Статья 15. 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30284" w:rsidRPr="00FC259A" w:rsidTr="00BF3F7F">
        <w:tc>
          <w:tcPr>
            <w:tcW w:w="4448" w:type="dxa"/>
          </w:tcPr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FC259A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FC259A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D30284" w:rsidRPr="00FC259A" w:rsidTr="00BF3F7F">
        <w:tc>
          <w:tcPr>
            <w:tcW w:w="4448" w:type="dxa"/>
          </w:tcPr>
          <w:p w:rsidR="00D30284" w:rsidRPr="00FC259A" w:rsidRDefault="00D30284" w:rsidP="00955BC1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  <w:lang w:val="en-US"/>
              </w:rPr>
              <w:t>ЭнергосбыТ Плюс</w:t>
            </w:r>
            <w:r w:rsidRPr="00FC259A"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D30284" w:rsidRPr="00FC259A" w:rsidTr="00BF3F7F">
        <w:tc>
          <w:tcPr>
            <w:tcW w:w="4448" w:type="dxa"/>
          </w:tcPr>
          <w:p w:rsidR="00D30284" w:rsidRPr="00FC259A" w:rsidRDefault="00D30284" w:rsidP="00955B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Юридический адрес: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  <w:vMerge w:val="restart"/>
          </w:tcPr>
          <w:p w:rsidR="00D30284" w:rsidRPr="00FC259A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Юридический адрес: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F01C4C">
              <w:rPr>
                <w:rFonts w:ascii="Tahoma" w:hAnsi="Tahoma" w:cs="Tahoma"/>
                <w:szCs w:val="20"/>
              </w:rPr>
              <w:t>143421, Московская область, г.о. Красногорск, тер. автодорога Балтия, км 26-й, д. 5, стр. 3, офис 513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:rsidR="00D30284" w:rsidRDefault="00D30284" w:rsidP="00BF3F7F">
            <w:pPr>
              <w:spacing w:after="0" w:line="240" w:lineRule="auto"/>
              <w:rPr>
                <w:rFonts w:ascii="Tahoma" w:hAnsi="Tahoma" w:cs="Tahoma"/>
              </w:rPr>
            </w:pPr>
            <w:r w:rsidRPr="00F01C4C">
              <w:rPr>
                <w:rFonts w:ascii="Tahoma" w:hAnsi="Tahoma" w:cs="Tahoma"/>
              </w:rPr>
              <w:t>И</w:t>
            </w:r>
            <w:r>
              <w:rPr>
                <w:rFonts w:ascii="Tahoma" w:hAnsi="Tahoma" w:cs="Tahoma"/>
              </w:rPr>
              <w:t xml:space="preserve">НН: 5612042824 </w:t>
            </w:r>
            <w:r>
              <w:rPr>
                <w:rFonts w:ascii="Tahoma" w:hAnsi="Tahoma" w:cs="Tahoma"/>
              </w:rPr>
              <w:br/>
              <w:t xml:space="preserve">КПП: 997650001 </w:t>
            </w:r>
          </w:p>
          <w:p w:rsidR="00D30284" w:rsidRPr="00F01C4C" w:rsidRDefault="00D30284" w:rsidP="00BF3F7F">
            <w:pPr>
              <w:spacing w:after="0" w:line="240" w:lineRule="auto"/>
              <w:rPr>
                <w:rFonts w:ascii="Tahoma" w:hAnsi="Tahoma" w:cs="Tahoma"/>
              </w:rPr>
            </w:pPr>
            <w:r w:rsidRPr="00F01C4C">
              <w:rPr>
                <w:rFonts w:ascii="Tahoma" w:hAnsi="Tahoma" w:cs="Tahoma"/>
                <w:bCs/>
              </w:rPr>
              <w:t>ОГРН: 1055612021981</w:t>
            </w:r>
          </w:p>
          <w:p w:rsidR="00D30284" w:rsidRPr="00F01C4C" w:rsidRDefault="00D30284" w:rsidP="00BF3F7F">
            <w:pPr>
              <w:spacing w:after="0" w:line="240" w:lineRule="auto"/>
              <w:rPr>
                <w:rFonts w:ascii="Tahoma" w:hAnsi="Tahoma" w:cs="Tahoma"/>
              </w:rPr>
            </w:pPr>
            <w:r w:rsidRPr="00F01C4C">
              <w:rPr>
                <w:rFonts w:ascii="Tahoma" w:hAnsi="Tahoma" w:cs="Tahoma"/>
              </w:rPr>
              <w:t>Кировский филиал АО «ЭнергосбыТ Плюс»:</w:t>
            </w:r>
          </w:p>
          <w:p w:rsidR="00D30284" w:rsidRPr="00F01C4C" w:rsidRDefault="00D30284" w:rsidP="00BF3F7F">
            <w:pPr>
              <w:spacing w:after="0" w:line="240" w:lineRule="auto"/>
              <w:rPr>
                <w:rFonts w:ascii="Tahoma" w:hAnsi="Tahoma" w:cs="Tahoma"/>
              </w:rPr>
            </w:pPr>
            <w:r w:rsidRPr="00F01C4C">
              <w:rPr>
                <w:rFonts w:ascii="Tahoma" w:hAnsi="Tahoma" w:cs="Tahoma"/>
              </w:rPr>
              <w:t>Адрес (место нахождения): 610046, г. Киров, ул. Преображенская, 90</w:t>
            </w:r>
          </w:p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F01C4C">
              <w:rPr>
                <w:rFonts w:ascii="Tahoma" w:hAnsi="Tahoma" w:cs="Tahoma"/>
              </w:rPr>
              <w:t>КПП: 434543001</w:t>
            </w:r>
          </w:p>
        </w:tc>
      </w:tr>
      <w:tr w:rsidR="00D30284" w:rsidRPr="00FC259A" w:rsidTr="00BF3F7F">
        <w:tc>
          <w:tcPr>
            <w:tcW w:w="4448" w:type="dxa"/>
          </w:tcPr>
          <w:p w:rsidR="00D30284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:rsidR="00D30284" w:rsidRPr="00FC259A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3"/>
                <w:szCs w:val="20"/>
              </w:rPr>
              <w:t>КПП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  <w:vMerge/>
          </w:tcPr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D30284" w:rsidRPr="00FC259A" w:rsidTr="00BF3F7F">
        <w:tc>
          <w:tcPr>
            <w:tcW w:w="4448" w:type="dxa"/>
          </w:tcPr>
          <w:p w:rsidR="00D30284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:rsidR="00D30284" w:rsidRPr="001869E3" w:rsidRDefault="00955BC1" w:rsidP="00BF3F7F">
            <w:pPr>
              <w:spacing w:after="0" w:line="259" w:lineRule="auto"/>
              <w:rPr>
                <w:rFonts w:eastAsia="Times New Roman" w:cs="Times New Roman"/>
                <w:bCs/>
                <w:color w:val="000000"/>
                <w:kern w:val="1"/>
                <w:sz w:val="22"/>
                <w:lang w:eastAsia="en-US"/>
              </w:rPr>
            </w:pPr>
            <w:r>
              <w:rPr>
                <w:rFonts w:eastAsia="Times New Roman" w:cs="Times New Roman"/>
                <w:sz w:val="22"/>
                <w:lang w:eastAsia="en-US"/>
              </w:rPr>
              <w:t>р</w:t>
            </w:r>
            <w:r w:rsidR="00D30284" w:rsidRPr="001869E3">
              <w:rPr>
                <w:rFonts w:eastAsia="Times New Roman" w:cs="Times New Roman"/>
                <w:sz w:val="22"/>
                <w:lang w:eastAsia="en-US"/>
              </w:rPr>
              <w:t xml:space="preserve">/с </w:t>
            </w:r>
          </w:p>
          <w:p w:rsidR="00D30284" w:rsidRPr="001869E3" w:rsidRDefault="00D30284" w:rsidP="00BF3F7F">
            <w:pPr>
              <w:spacing w:after="0" w:line="259" w:lineRule="auto"/>
              <w:rPr>
                <w:rFonts w:eastAsia="Times New Roman" w:cs="Times New Roman"/>
                <w:bCs/>
                <w:color w:val="000000"/>
                <w:kern w:val="1"/>
                <w:sz w:val="22"/>
                <w:lang w:eastAsia="en-US"/>
              </w:rPr>
            </w:pPr>
            <w:r w:rsidRPr="001869E3">
              <w:rPr>
                <w:rFonts w:eastAsia="Times New Roman" w:cs="Times New Roman"/>
                <w:bCs/>
                <w:color w:val="000000"/>
                <w:kern w:val="1"/>
                <w:sz w:val="22"/>
                <w:lang w:eastAsia="en-US"/>
              </w:rPr>
              <w:t xml:space="preserve">к/с </w:t>
            </w:r>
          </w:p>
          <w:p w:rsidR="00D30284" w:rsidRPr="00FC259A" w:rsidRDefault="00D30284" w:rsidP="00955BC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1869E3">
              <w:rPr>
                <w:rFonts w:eastAsia="Times New Roman" w:cs="Times New Roman"/>
                <w:bCs/>
                <w:color w:val="000000"/>
                <w:kern w:val="1"/>
                <w:sz w:val="22"/>
                <w:lang w:eastAsia="en-US"/>
              </w:rPr>
              <w:t xml:space="preserve">БИК </w:t>
            </w:r>
          </w:p>
        </w:tc>
        <w:tc>
          <w:tcPr>
            <w:tcW w:w="5299" w:type="dxa"/>
          </w:tcPr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D30284" w:rsidRPr="00F01C4C" w:rsidRDefault="00D30284" w:rsidP="00BF3F7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01C4C">
              <w:rPr>
                <w:rFonts w:ascii="Tahoma" w:hAnsi="Tahoma" w:cs="Tahoma"/>
              </w:rPr>
              <w:t xml:space="preserve">Расчетный счет №: 40702810827000002345 </w:t>
            </w:r>
          </w:p>
          <w:p w:rsidR="00D30284" w:rsidRPr="00F01C4C" w:rsidRDefault="00D30284" w:rsidP="00BF3F7F">
            <w:pPr>
              <w:spacing w:after="0" w:line="240" w:lineRule="auto"/>
              <w:rPr>
                <w:rFonts w:ascii="Tahoma" w:hAnsi="Tahoma" w:cs="Tahoma"/>
              </w:rPr>
            </w:pPr>
            <w:r w:rsidRPr="00F01C4C">
              <w:rPr>
                <w:rFonts w:ascii="Tahoma" w:hAnsi="Tahoma" w:cs="Tahoma"/>
              </w:rPr>
              <w:t>в О</w:t>
            </w:r>
            <w:r>
              <w:rPr>
                <w:rFonts w:ascii="Tahoma" w:hAnsi="Tahoma" w:cs="Tahoma"/>
              </w:rPr>
              <w:t xml:space="preserve">тделении № 8612 ПАО «Сбербанк» </w:t>
            </w:r>
            <w:r w:rsidRPr="00F01C4C">
              <w:rPr>
                <w:rFonts w:ascii="Tahoma" w:hAnsi="Tahoma" w:cs="Tahoma"/>
              </w:rPr>
              <w:t>г. Киров</w:t>
            </w:r>
          </w:p>
          <w:p w:rsidR="00D30284" w:rsidRPr="00F01C4C" w:rsidRDefault="00D30284" w:rsidP="00BF3F7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01C4C">
              <w:rPr>
                <w:rFonts w:ascii="Tahoma" w:hAnsi="Tahoma" w:cs="Tahoma"/>
              </w:rPr>
              <w:t>БИК: 043304609</w:t>
            </w:r>
          </w:p>
          <w:p w:rsidR="00D30284" w:rsidRPr="00F01C4C" w:rsidRDefault="00D30284" w:rsidP="00BF3F7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01C4C">
              <w:rPr>
                <w:rFonts w:ascii="Tahoma" w:hAnsi="Tahoma" w:cs="Tahoma"/>
              </w:rPr>
              <w:t>К/с: 30101810500000000609</w:t>
            </w:r>
          </w:p>
          <w:p w:rsidR="00D30284" w:rsidRPr="00FC259A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D30284" w:rsidRPr="00FC259A" w:rsidTr="00BF3F7F">
        <w:tc>
          <w:tcPr>
            <w:tcW w:w="4448" w:type="dxa"/>
          </w:tcPr>
          <w:p w:rsidR="00D30284" w:rsidRPr="00E22EBD" w:rsidRDefault="00D30284" w:rsidP="00BF3F7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Директор                  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br/>
              <w:t xml:space="preserve">_________________________ </w:t>
            </w:r>
          </w:p>
          <w:p w:rsidR="00D30284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E22EB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E22EB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30284" w:rsidRPr="00E22EBD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D30284" w:rsidRPr="00FC259A" w:rsidRDefault="00D30284" w:rsidP="00955BC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22EBD"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="00955BC1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C00569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955BC1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22EB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 xml:space="preserve">Директор Кировского филиала ________________________  </w:t>
            </w:r>
            <w:r w:rsidR="00C00569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Ю.Б.</w:t>
            </w:r>
            <w:r w:rsidR="00C00569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Коромыслов</w:t>
            </w:r>
          </w:p>
          <w:p w:rsidR="00D30284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D30284" w:rsidRPr="00FC259A" w:rsidRDefault="00D30284" w:rsidP="00955BC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="00955BC1">
              <w:rPr>
                <w:rFonts w:ascii="Tahoma" w:eastAsia="Times New Roman" w:hAnsi="Tahoma" w:cs="Tahoma"/>
                <w:spacing w:val="-3"/>
                <w:szCs w:val="20"/>
              </w:rPr>
              <w:t xml:space="preserve">  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30284" w:rsidRPr="00FC259A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Pr="00FC259A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Default="00D30284" w:rsidP="00D3028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D30284" w:rsidRDefault="00D30284" w:rsidP="00D3028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D30284" w:rsidRDefault="00D30284" w:rsidP="00D3028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955BC1" w:rsidRDefault="00955BC1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3A95" w:rsidRDefault="00D33A95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3A95" w:rsidRDefault="00D33A95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3A95" w:rsidRDefault="00D33A95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3A95" w:rsidRDefault="00D33A95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3A95" w:rsidRDefault="00D33A95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3A95" w:rsidRDefault="00D33A95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3A95" w:rsidRDefault="00D33A95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3A95" w:rsidRDefault="00D33A95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3A95" w:rsidRDefault="00D33A95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</w:p>
    <w:p w:rsidR="00D30284" w:rsidRPr="00F21569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F21569">
        <w:rPr>
          <w:rFonts w:ascii="Tahoma" w:eastAsia="Times New Roman" w:hAnsi="Tahoma" w:cs="Tahoma"/>
          <w:szCs w:val="20"/>
        </w:rPr>
        <w:lastRenderedPageBreak/>
        <w:t xml:space="preserve">Приложение №1 </w:t>
      </w:r>
    </w:p>
    <w:p w:rsidR="00D30284" w:rsidRPr="00A86669" w:rsidRDefault="00D30284" w:rsidP="00D30284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  <w:r>
        <w:rPr>
          <w:rFonts w:ascii="Tahoma" w:eastAsia="Times New Roman" w:hAnsi="Tahoma" w:cs="Tahoma"/>
          <w:szCs w:val="20"/>
        </w:rPr>
        <w:t>к д</w:t>
      </w:r>
      <w:r w:rsidRPr="00F21569">
        <w:rPr>
          <w:rFonts w:ascii="Tahoma" w:eastAsia="Times New Roman" w:hAnsi="Tahoma" w:cs="Tahoma"/>
          <w:szCs w:val="20"/>
        </w:rPr>
        <w:t>оговору</w:t>
      </w:r>
      <w:r>
        <w:rPr>
          <w:rFonts w:ascii="Tahoma" w:eastAsia="Times New Roman" w:hAnsi="Tahoma" w:cs="Tahoma"/>
          <w:szCs w:val="20"/>
        </w:rPr>
        <w:t xml:space="preserve"> на оказание охранных услуг</w:t>
      </w:r>
      <w:r w:rsidRPr="00F21569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br/>
      </w:r>
      <w:r w:rsidRPr="00F21569">
        <w:rPr>
          <w:rFonts w:ascii="Tahoma" w:eastAsia="Times New Roman" w:hAnsi="Tahoma" w:cs="Tahoma"/>
          <w:szCs w:val="20"/>
        </w:rPr>
        <w:t>№</w:t>
      </w:r>
      <w:r>
        <w:rPr>
          <w:rFonts w:ascii="Tahoma" w:eastAsia="Times New Roman" w:hAnsi="Tahoma" w:cs="Tahoma"/>
          <w:i/>
          <w:szCs w:val="20"/>
        </w:rPr>
        <w:t xml:space="preserve">_________________________ </w:t>
      </w:r>
      <w:r w:rsidRPr="00F21569">
        <w:rPr>
          <w:rFonts w:ascii="Tahoma" w:eastAsia="Times New Roman" w:hAnsi="Tahoma" w:cs="Tahoma"/>
          <w:szCs w:val="20"/>
        </w:rPr>
        <w:t>от _</w:t>
      </w:r>
      <w:r>
        <w:rPr>
          <w:rFonts w:ascii="Tahoma" w:eastAsia="Times New Roman" w:hAnsi="Tahoma" w:cs="Tahoma"/>
          <w:i/>
          <w:szCs w:val="20"/>
        </w:rPr>
        <w:t>_____________</w:t>
      </w:r>
    </w:p>
    <w:p w:rsidR="00D30284" w:rsidRDefault="00D30284" w:rsidP="00D3028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b/>
          <w:bCs/>
          <w:szCs w:val="20"/>
        </w:rPr>
      </w:pPr>
    </w:p>
    <w:p w:rsidR="00D30284" w:rsidRDefault="00D30284" w:rsidP="00D3028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D30284" w:rsidRDefault="00D30284" w:rsidP="00D3028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D30284" w:rsidRPr="00133C8C" w:rsidRDefault="00D30284" w:rsidP="00D30284">
      <w:pPr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 w:rsidRPr="00133C8C">
        <w:rPr>
          <w:rFonts w:ascii="Tahoma" w:hAnsi="Tahoma" w:cs="Tahoma"/>
          <w:b/>
          <w:szCs w:val="20"/>
        </w:rPr>
        <w:t>ТЕРМИНЫ И ОПРЕДЕЛЕНИЯ</w:t>
      </w:r>
    </w:p>
    <w:p w:rsidR="00D30284" w:rsidRPr="00133C8C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  <w:b/>
          <w:bCs/>
          <w:color w:val="000000"/>
          <w:szCs w:val="20"/>
        </w:rPr>
      </w:pPr>
      <w:r w:rsidRPr="00133C8C">
        <w:rPr>
          <w:rFonts w:ascii="Tahoma" w:hAnsi="Tahoma" w:cs="Tahoma"/>
          <w:b/>
          <w:bCs/>
        </w:rPr>
        <w:t>Частное охранное предприятие/организация (ЧОП/ЧОО)</w:t>
      </w:r>
      <w:r w:rsidRPr="00133C8C">
        <w:rPr>
          <w:rFonts w:ascii="Tahoma" w:hAnsi="Tahoma" w:cs="Tahoma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:rsidR="00D30284" w:rsidRPr="00133C8C" w:rsidRDefault="00D30284" w:rsidP="00D30284">
      <w:pPr>
        <w:spacing w:line="240" w:lineRule="auto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  <w:bCs/>
          <w:color w:val="000000"/>
          <w:szCs w:val="20"/>
        </w:rPr>
        <w:t>Ведомственная</w:t>
      </w:r>
      <w:r w:rsidRPr="00133C8C">
        <w:rPr>
          <w:rFonts w:ascii="Tahoma" w:hAnsi="Tahoma" w:cs="Tahoma"/>
          <w:b/>
          <w:bCs/>
          <w:color w:val="000000"/>
        </w:rPr>
        <w:t xml:space="preserve"> </w:t>
      </w:r>
      <w:r w:rsidRPr="00133C8C">
        <w:rPr>
          <w:rFonts w:ascii="Tahoma" w:hAnsi="Tahoma" w:cs="Tahoma"/>
          <w:b/>
          <w:bCs/>
          <w:color w:val="000000"/>
          <w:szCs w:val="20"/>
        </w:rPr>
        <w:t>охрана</w:t>
      </w:r>
      <w:r w:rsidRPr="00133C8C">
        <w:rPr>
          <w:rFonts w:ascii="Tahoma" w:hAnsi="Tahoma" w:cs="Tahoma"/>
          <w:color w:val="000000"/>
        </w:rPr>
        <w:t xml:space="preserve"> — </w:t>
      </w:r>
      <w:r w:rsidRPr="00133C8C">
        <w:rPr>
          <w:rFonts w:ascii="Tahoma" w:hAnsi="Tahoma" w:cs="Tahoma"/>
          <w:color w:val="000000"/>
          <w:szCs w:val="20"/>
        </w:rPr>
        <w:t>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РФ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это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совокупность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управления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сил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средств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предназначенных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для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защиты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охраняемых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объектов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от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противоправных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посягательств</w:t>
      </w:r>
      <w:r w:rsidRPr="00133C8C">
        <w:rPr>
          <w:rFonts w:ascii="Tahoma" w:hAnsi="Tahoma" w:cs="Tahoma"/>
          <w:color w:val="000000"/>
        </w:rPr>
        <w:t xml:space="preserve">, </w:t>
      </w:r>
      <w:r w:rsidRPr="00133C8C">
        <w:rPr>
          <w:rFonts w:ascii="Tahoma" w:hAnsi="Tahoma" w:cs="Tahoma"/>
          <w:color w:val="000000"/>
          <w:szCs w:val="20"/>
        </w:rPr>
        <w:t>создаваемых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имеющими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право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на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создание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ведомственной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охраны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федеральными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органами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исполнительной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власти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и</w:t>
      </w:r>
      <w:r w:rsidRPr="00133C8C">
        <w:rPr>
          <w:rFonts w:ascii="Tahoma" w:hAnsi="Tahoma" w:cs="Tahoma"/>
          <w:color w:val="000000"/>
        </w:rPr>
        <w:t xml:space="preserve"> </w:t>
      </w:r>
      <w:r w:rsidRPr="00133C8C">
        <w:rPr>
          <w:rFonts w:ascii="Tahoma" w:hAnsi="Tahoma" w:cs="Tahoma"/>
          <w:color w:val="000000"/>
          <w:szCs w:val="20"/>
        </w:rPr>
        <w:t>организациями;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Охранник </w:t>
      </w:r>
      <w:r w:rsidRPr="00133C8C">
        <w:rPr>
          <w:rFonts w:ascii="Tahoma" w:hAnsi="Tahoma" w:cs="Tahoma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Контролер </w:t>
      </w:r>
      <w:r w:rsidRPr="00133C8C">
        <w:rPr>
          <w:rFonts w:ascii="Tahoma" w:hAnsi="Tahoma" w:cs="Tahoma"/>
        </w:rPr>
        <w:t>- работник Исполнителя (прошедший профессиональную подготовку для работы в качестве сотрудника военизированной охраны ведомственной охраны), сдавший квалификационный экзамен, получивший в установленном порядке удостоверение, личную карточку,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Ответственные лица</w:t>
      </w:r>
      <w:r w:rsidRPr="00133C8C">
        <w:rPr>
          <w:rFonts w:ascii="Tahoma" w:hAnsi="Tahoma" w:cs="Tahoma"/>
          <w:color w:val="333333"/>
          <w:szCs w:val="20"/>
        </w:rPr>
        <w:t xml:space="preserve"> (уполномоченные лица) – лица, уполномоченные заказчиком услуг, имеющие право вскрытия (закрытия) объекта (помещения) и постановки (снятия) сигнализации, а также лица имеющие право давать разрешение (подписывать материальный пропуск) на вывоз (вынос) имущества заказчика;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Охраняемый объект</w:t>
      </w:r>
      <w:r w:rsidRPr="00133C8C">
        <w:rPr>
          <w:rFonts w:ascii="Tahoma" w:hAnsi="Tahoma" w:cs="Tahoma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Пост охраны </w:t>
      </w:r>
      <w:r w:rsidRPr="00133C8C">
        <w:rPr>
          <w:rFonts w:ascii="Tahoma" w:hAnsi="Tahoma" w:cs="Tahoma"/>
          <w:color w:val="333333"/>
          <w:szCs w:val="20"/>
        </w:rPr>
        <w:t>- место или участок местности,  на котором  сотрудник охраны исполняет должностные обязанности в соответствии с договорными обязательствами частной охранной организации;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  <w:color w:val="333333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Стационарный пост</w:t>
      </w:r>
      <w:r w:rsidRPr="00133C8C">
        <w:rPr>
          <w:rFonts w:ascii="Tahoma" w:hAnsi="Tahoma" w:cs="Tahoma"/>
          <w:color w:val="333333"/>
          <w:szCs w:val="20"/>
        </w:rPr>
        <w:t>  - пост охраны, расположенный на определенном участке местности, не подразумевающий перемещение охранника;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Подвижной пост </w:t>
      </w:r>
      <w:r w:rsidRPr="00133C8C">
        <w:rPr>
          <w:rFonts w:ascii="Tahoma" w:hAnsi="Tahoma" w:cs="Tahoma"/>
        </w:rPr>
        <w:t>– пост охраны, без конкретного места расположения, но имеющий определенные границы, маршрут, график и способы перемещения охранника (пешим ходом или на транспорте), в зависимости от решения поставленных задач;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Патрулирование</w:t>
      </w:r>
      <w:r w:rsidRPr="00133C8C">
        <w:rPr>
          <w:rFonts w:ascii="Tahoma" w:hAnsi="Tahoma" w:cs="Tahoma"/>
        </w:rPr>
        <w:t xml:space="preserve"> – активный метод охраны объекта, заключающийся в регулярном перемещении охранника по установленному маршруту с определенным графиком в границах, согласованных с потребителем охранных услуг;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Товарно-материальные ценности </w:t>
      </w:r>
      <w:r w:rsidRPr="00133C8C">
        <w:rPr>
          <w:rFonts w:ascii="Tahoma" w:hAnsi="Tahoma" w:cs="Tahoma"/>
        </w:rPr>
        <w:t>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lastRenderedPageBreak/>
        <w:t>- находящееся за пределами Объекта охраны переданное под охрану на основании писем  и актов Заказчика.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Пропускной режим</w:t>
      </w:r>
      <w:r w:rsidRPr="00133C8C">
        <w:rPr>
          <w:rFonts w:ascii="Tahoma" w:hAnsi="Tahoma" w:cs="Tahoma"/>
        </w:rPr>
        <w:t xml:space="preserve"> – совокупность мероприятий и правил, исключающих возможность бесконтрольного входа (выхода) лиц, въезда (выезда) транспортных средств, вноса (выноса), ввоза (вывоза) товарно-материальных ценностей, имущества на/с Объект(а) охраны;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Внутриобъектовый режим</w:t>
      </w:r>
      <w:r w:rsidRPr="00133C8C">
        <w:rPr>
          <w:rFonts w:ascii="Tahoma" w:hAnsi="Tahoma" w:cs="Tahoma"/>
        </w:rPr>
        <w:t xml:space="preserve"> – порядок, устанавливаемый на Объекте охраны, не противоречащий 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Удостоверение частного охранника </w:t>
      </w:r>
      <w:r w:rsidRPr="00133C8C">
        <w:rPr>
          <w:rFonts w:ascii="Tahoma" w:hAnsi="Tahoma" w:cs="Tahoma"/>
        </w:rPr>
        <w:t>-</w:t>
      </w:r>
      <w:r w:rsidRPr="00133C8C">
        <w:rPr>
          <w:rFonts w:ascii="Tahoma" w:hAnsi="Tahoma" w:cs="Tahoma"/>
          <w:b/>
        </w:rPr>
        <w:t xml:space="preserve"> </w:t>
      </w:r>
      <w:r w:rsidRPr="00133C8C">
        <w:rPr>
          <w:rFonts w:ascii="Tahoma" w:hAnsi="Tahoma" w:cs="Tahoma"/>
        </w:rPr>
        <w:t>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Личная карточка охранника </w:t>
      </w:r>
      <w:r w:rsidRPr="00133C8C">
        <w:rPr>
          <w:rFonts w:ascii="Tahoma" w:hAnsi="Tahoma" w:cs="Tahoma"/>
        </w:rPr>
        <w:t>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Инструкция о пропускном и внутриобъектовом режимах</w:t>
      </w:r>
      <w:r w:rsidRPr="00133C8C">
        <w:rPr>
          <w:rFonts w:ascii="Tahoma" w:hAnsi="Tahoma" w:cs="Tahoma"/>
        </w:rPr>
        <w:t xml:space="preserve"> – внутренний документ Заказчика,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распорядка, требованиями антитеррористического режима;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Материально-технические ресурсы Исполнителя </w:t>
      </w:r>
      <w:r w:rsidRPr="00133C8C">
        <w:rPr>
          <w:rFonts w:ascii="Tahoma" w:hAnsi="Tahoma" w:cs="Tahoma"/>
        </w:rPr>
        <w:t>- средства осуществления охраны, которые обязан обеспечить исполнитель: транспорт, запчасти к нему, форма охранников, спецсредства и т.д. в количестве, необходимом для выполнения условий договора.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</w:rPr>
        <w:t xml:space="preserve">ИТСО </w:t>
      </w:r>
      <w:r w:rsidRPr="00133C8C">
        <w:rPr>
          <w:rFonts w:ascii="Tahoma" w:hAnsi="Tahoma" w:cs="Tahoma"/>
        </w:rPr>
        <w:t>- разрешенные для использования действующим законодательством и предусмотренные настоящим Договором инженерно-технические средства охраны, в т.ч.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Форменное обмундирование</w:t>
      </w:r>
      <w:r w:rsidRPr="00133C8C">
        <w:rPr>
          <w:rFonts w:ascii="Tahoma" w:hAnsi="Tahoma" w:cs="Tahoma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 нашивки позволяющие определить принадлежность лица к данному охранному предприятию;</w:t>
      </w:r>
    </w:p>
    <w:p w:rsidR="00D30284" w:rsidRPr="00133C8C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  <w:r w:rsidRPr="00133C8C">
        <w:rPr>
          <w:rFonts w:ascii="Tahoma" w:eastAsia="Times New Roman" w:hAnsi="Tahoma" w:cs="Tahoma"/>
          <w:b/>
          <w:bCs/>
          <w:color w:val="333333"/>
          <w:szCs w:val="20"/>
        </w:rPr>
        <w:t>Служебное оружие </w:t>
      </w:r>
      <w:r w:rsidRPr="00133C8C">
        <w:rPr>
          <w:rFonts w:ascii="Tahoma" w:eastAsia="Times New Roman" w:hAnsi="Tahoma" w:cs="Tahoma"/>
          <w:color w:val="333333"/>
          <w:szCs w:val="20"/>
        </w:rPr>
        <w:t xml:space="preserve"> -  оружие,  предназначенное  для  использования должностными лицами государственных органов и работниками  юридических лиц, которым законодательством РФ разрешено ношение, хранение и применение указанного оружия,  в целях самообороны или для исполнения  возложенных  на  них  обязанностей по защите   собственности, ценных и опасных   грузов, специальной корреспонденции. </w:t>
      </w:r>
      <w:r w:rsidRPr="00133C8C">
        <w:rPr>
          <w:rFonts w:ascii="Tahoma" w:hAnsi="Tahoma" w:cs="Tahoma"/>
          <w:szCs w:val="20"/>
        </w:rPr>
        <w:t>Понятие боевого ручного стрелкового и служебного оружия дано в ст.ст. 4,5 Федерального закона № 150 ФЗ от 13.12.1996 (ред. от 10.07.2012) «Об оружии»;</w:t>
      </w:r>
    </w:p>
    <w:p w:rsidR="00D30284" w:rsidRPr="00133C8C" w:rsidRDefault="00D30284" w:rsidP="00D30284">
      <w:pPr>
        <w:spacing w:after="150" w:line="240" w:lineRule="auto"/>
        <w:jc w:val="both"/>
        <w:rPr>
          <w:rFonts w:ascii="Tahoma" w:eastAsia="Times New Roman" w:hAnsi="Tahoma" w:cs="Tahoma"/>
          <w:color w:val="333333"/>
          <w:szCs w:val="20"/>
        </w:rPr>
      </w:pPr>
    </w:p>
    <w:p w:rsidR="00D30284" w:rsidRPr="00133C8C" w:rsidRDefault="00D30284" w:rsidP="00D30284">
      <w:pPr>
        <w:spacing w:after="0" w:line="240" w:lineRule="auto"/>
        <w:contextualSpacing/>
        <w:rPr>
          <w:rFonts w:ascii="Tahoma" w:hAnsi="Tahoma" w:cs="Tahoma"/>
          <w:szCs w:val="20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Специальные средства </w:t>
      </w:r>
      <w:r w:rsidRPr="00133C8C">
        <w:rPr>
          <w:rFonts w:ascii="Tahoma" w:hAnsi="Tahoma" w:cs="Tahoma"/>
        </w:rPr>
        <w:t>-  средства,   предназначенные   согласно законодательству  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(ПР), электрошокеры, наручники, свисток и др.);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 xml:space="preserve">Пульт централизованного наблюдения (ПЦН) </w:t>
      </w:r>
      <w:r w:rsidRPr="00133C8C">
        <w:rPr>
          <w:rFonts w:ascii="Tahoma" w:hAnsi="Tahoma" w:cs="Tahoma"/>
        </w:rPr>
        <w:t>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извещателей;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Средства связи</w:t>
      </w:r>
      <w:r w:rsidRPr="00133C8C">
        <w:rPr>
          <w:rFonts w:ascii="Tahoma" w:hAnsi="Tahoma" w:cs="Tahoma"/>
        </w:rPr>
        <w:t xml:space="preserve"> – переносные и стационарные радиостанции, аппараты сотовой связи, аппараты </w:t>
      </w:r>
      <w:r w:rsidRPr="00133C8C">
        <w:rPr>
          <w:rFonts w:ascii="Tahoma" w:hAnsi="Tahoma" w:cs="Tahoma"/>
        </w:rPr>
        <w:lastRenderedPageBreak/>
        <w:t>стационарной связи;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Силовое реагирование</w:t>
      </w:r>
      <w:r w:rsidRPr="00133C8C">
        <w:rPr>
          <w:rFonts w:ascii="Tahoma" w:hAnsi="Tahoma" w:cs="Tahoma"/>
        </w:rPr>
        <w:t xml:space="preserve"> - мероприятия и действия, осуществляемые в том числе с применением физической силы и (или) оружия и специальных средств, подразделениями охраны по нейтрализации противоправных действий нарушителя в отношении охраняемого Объекта;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Нарушитель</w:t>
      </w:r>
      <w:r w:rsidRPr="00133C8C">
        <w:rPr>
          <w:rFonts w:ascii="Tahoma" w:hAnsi="Tahoma" w:cs="Tahoma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Нейтрализация нарушителя</w:t>
      </w:r>
      <w:r w:rsidRPr="00133C8C">
        <w:rPr>
          <w:rFonts w:ascii="Tahoma" w:hAnsi="Tahoma" w:cs="Tahoma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:rsidR="00D30284" w:rsidRPr="00133C8C" w:rsidRDefault="00D30284" w:rsidP="00D30284">
      <w:pPr>
        <w:widowControl w:val="0"/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Система физической защиты</w:t>
      </w:r>
      <w:r w:rsidRPr="00133C8C">
        <w:rPr>
          <w:rFonts w:ascii="Tahoma" w:hAnsi="Tahoma" w:cs="Tahoma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мер,-инженерно-технических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средства;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  <w:szCs w:val="20"/>
        </w:rPr>
        <w:t>Надлежащее качество услуг</w:t>
      </w:r>
      <w:r w:rsidRPr="00133C8C">
        <w:rPr>
          <w:rFonts w:ascii="Tahoma" w:hAnsi="Tahoma" w:cs="Tahoma"/>
        </w:rPr>
        <w:t xml:space="preserve"> - соответствие услуг следующим условиям:</w:t>
      </w:r>
      <w:r w:rsidRPr="00133C8C">
        <w:rPr>
          <w:rFonts w:ascii="Tahoma" w:hAnsi="Tahoma" w:cs="Tahoma"/>
        </w:rPr>
        <w:br/>
        <w:t>- документы, согласно которым функционирует охранная организация, в наличии и в порядке, а информация о ней достоверна.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в охранной организации ведется постоянный контроль за качеством оказываемых услуг, позволяющий оперативно реагировать на замечания к работе ее персонала;</w:t>
      </w:r>
    </w:p>
    <w:p w:rsidR="00D30284" w:rsidRDefault="00D30284" w:rsidP="00D30284">
      <w:pPr>
        <w:spacing w:line="240" w:lineRule="auto"/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услуги соответствуют ожиданиям и потребностям заказчика (получателя) услуги.</w:t>
      </w:r>
    </w:p>
    <w:tbl>
      <w:tblPr>
        <w:tblpPr w:leftFromText="180" w:rightFromText="180" w:vertAnchor="text" w:horzAnchor="margin" w:tblpY="107"/>
        <w:tblW w:w="9889" w:type="dxa"/>
        <w:tblLayout w:type="fixed"/>
        <w:tblLook w:val="01E0" w:firstRow="1" w:lastRow="1" w:firstColumn="1" w:lastColumn="1" w:noHBand="0" w:noVBand="0"/>
      </w:tblPr>
      <w:tblGrid>
        <w:gridCol w:w="4395"/>
        <w:gridCol w:w="5494"/>
      </w:tblGrid>
      <w:tr w:rsidR="00D30284" w:rsidRPr="00FC259A" w:rsidTr="00BF3F7F">
        <w:tc>
          <w:tcPr>
            <w:tcW w:w="4395" w:type="dxa"/>
          </w:tcPr>
          <w:p w:rsidR="00D30284" w:rsidRPr="00FC259A" w:rsidRDefault="00D30284" w:rsidP="00BF3F7F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494" w:type="dxa"/>
          </w:tcPr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D30284" w:rsidRPr="00FC259A" w:rsidTr="00BF3F7F">
        <w:tc>
          <w:tcPr>
            <w:tcW w:w="4395" w:type="dxa"/>
          </w:tcPr>
          <w:p w:rsidR="00D30284" w:rsidRPr="00FC259A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494" w:type="dxa"/>
          </w:tcPr>
          <w:p w:rsidR="00D30284" w:rsidRPr="00FC259A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D30284" w:rsidRPr="00FC259A" w:rsidTr="00BF3F7F">
        <w:tc>
          <w:tcPr>
            <w:tcW w:w="4395" w:type="dxa"/>
          </w:tcPr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494" w:type="dxa"/>
          </w:tcPr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D30284" w:rsidRPr="00FC259A" w:rsidTr="00BF3F7F">
        <w:tc>
          <w:tcPr>
            <w:tcW w:w="4395" w:type="dxa"/>
          </w:tcPr>
          <w:p w:rsidR="00D30284" w:rsidRPr="00FC259A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494" w:type="dxa"/>
          </w:tcPr>
          <w:p w:rsidR="00D30284" w:rsidRPr="00FC259A" w:rsidRDefault="00D30284" w:rsidP="00BF3F7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D30284" w:rsidRPr="00FC259A" w:rsidTr="00BF3F7F">
        <w:tc>
          <w:tcPr>
            <w:tcW w:w="4395" w:type="dxa"/>
          </w:tcPr>
          <w:p w:rsidR="00D30284" w:rsidRDefault="00D30284" w:rsidP="00BF3F7F">
            <w:pPr>
              <w:widowControl w:val="0"/>
              <w:shd w:val="clear" w:color="auto" w:fill="FFFFFF"/>
              <w:spacing w:after="0" w:line="240" w:lineRule="auto"/>
              <w:ind w:right="-108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Директор   </w:t>
            </w:r>
          </w:p>
          <w:p w:rsidR="00D30284" w:rsidRDefault="00D30284" w:rsidP="00BF3F7F">
            <w:pPr>
              <w:widowControl w:val="0"/>
              <w:shd w:val="clear" w:color="auto" w:fill="FFFFFF"/>
              <w:spacing w:after="0" w:line="240" w:lineRule="auto"/>
              <w:ind w:right="-108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                       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br/>
            </w:r>
          </w:p>
          <w:p w:rsidR="00D30284" w:rsidRPr="00E22EBD" w:rsidRDefault="00D30284" w:rsidP="00BF3F7F">
            <w:pPr>
              <w:widowControl w:val="0"/>
              <w:shd w:val="clear" w:color="auto" w:fill="FFFFFF"/>
              <w:spacing w:after="0" w:line="240" w:lineRule="auto"/>
              <w:ind w:right="-108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_______________________ </w:t>
            </w:r>
            <w:r w:rsidR="00165671">
              <w:rPr>
                <w:rFonts w:ascii="Tahoma" w:eastAsia="Times New Roman" w:hAnsi="Tahoma" w:cs="Tahoma"/>
                <w:spacing w:val="-3"/>
                <w:szCs w:val="20"/>
              </w:rPr>
              <w:t>(                )</w:t>
            </w:r>
            <w:r w:rsidRPr="00E22EB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:rsidR="00D30284" w:rsidRDefault="00D30284" w:rsidP="00BF3F7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E22EB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E22EB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30284" w:rsidRPr="00E22EBD" w:rsidRDefault="00D30284" w:rsidP="00BF3F7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E22EBD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</w:t>
            </w:r>
            <w:r w:rsidRPr="00E22EB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494" w:type="dxa"/>
          </w:tcPr>
          <w:p w:rsidR="00D30284" w:rsidRPr="003F51AD" w:rsidRDefault="00D30284" w:rsidP="00BF3F7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Директор Кировского филиала </w:t>
            </w:r>
            <w:r w:rsidRPr="003F51AD">
              <w:rPr>
                <w:rFonts w:ascii="Tahoma" w:eastAsia="Times New Roman" w:hAnsi="Tahoma" w:cs="Tahoma"/>
                <w:spacing w:val="-3"/>
                <w:szCs w:val="20"/>
              </w:rPr>
              <w:t>АО «ЭнергосбыТ Плюс»</w:t>
            </w:r>
          </w:p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         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br/>
              <w:t>_________________________ Ю.Б. Коромыслов</w:t>
            </w:r>
          </w:p>
          <w:p w:rsidR="00D30284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D30284" w:rsidRPr="00FC259A" w:rsidRDefault="00D30284" w:rsidP="00BF3F7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</w:t>
            </w:r>
            <w:r w:rsidRPr="00FC259A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30284" w:rsidRPr="00133C8C" w:rsidRDefault="00D30284" w:rsidP="00D30284">
      <w:pPr>
        <w:spacing w:line="240" w:lineRule="auto"/>
        <w:jc w:val="both"/>
        <w:rPr>
          <w:rFonts w:ascii="Tahoma" w:hAnsi="Tahoma" w:cs="Tahoma"/>
        </w:rPr>
      </w:pPr>
    </w:p>
    <w:p w:rsidR="008945AD" w:rsidRDefault="008945AD"/>
    <w:sectPr w:rsidR="008945AD" w:rsidSect="00D3028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479" w:rsidRDefault="00FF5479" w:rsidP="00D30284">
      <w:pPr>
        <w:spacing w:after="0" w:line="240" w:lineRule="auto"/>
      </w:pPr>
      <w:r>
        <w:separator/>
      </w:r>
    </w:p>
  </w:endnote>
  <w:endnote w:type="continuationSeparator" w:id="0">
    <w:p w:rsidR="00FF5479" w:rsidRDefault="00FF5479" w:rsidP="00D3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479" w:rsidRDefault="00FF5479" w:rsidP="00D30284">
      <w:pPr>
        <w:spacing w:after="0" w:line="240" w:lineRule="auto"/>
      </w:pPr>
      <w:r>
        <w:separator/>
      </w:r>
    </w:p>
  </w:footnote>
  <w:footnote w:type="continuationSeparator" w:id="0">
    <w:p w:rsidR="00FF5479" w:rsidRDefault="00FF5479" w:rsidP="00D30284">
      <w:pPr>
        <w:spacing w:after="0" w:line="240" w:lineRule="auto"/>
      </w:pPr>
      <w:r>
        <w:continuationSeparator/>
      </w:r>
    </w:p>
  </w:footnote>
  <w:footnote w:id="1">
    <w:p w:rsidR="008E5959" w:rsidRPr="004B5AB3" w:rsidRDefault="008E5959" w:rsidP="00D30284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8E5959" w:rsidRPr="004B5AB3" w:rsidRDefault="008E5959" w:rsidP="00D3028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8E5959" w:rsidRPr="004B5AB3" w:rsidRDefault="008E5959" w:rsidP="00D3028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8E5959" w:rsidRPr="004B5AB3" w:rsidRDefault="008E5959" w:rsidP="00D3028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8E5959" w:rsidRPr="004B5AB3" w:rsidRDefault="008E5959" w:rsidP="00D3028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8E5959" w:rsidRPr="004B5AB3" w:rsidRDefault="008E5959" w:rsidP="00D3028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8E5959" w:rsidRPr="004B5AB3" w:rsidRDefault="008E5959" w:rsidP="00D30284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9D6D9A"/>
    <w:multiLevelType w:val="multilevel"/>
    <w:tmpl w:val="0DF61C5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6" w15:restartNumberingAfterBreak="0">
    <w:nsid w:val="03D36291"/>
    <w:multiLevelType w:val="multilevel"/>
    <w:tmpl w:val="5B8C9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7" w15:restartNumberingAfterBreak="0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F05E0"/>
    <w:multiLevelType w:val="hybridMultilevel"/>
    <w:tmpl w:val="04487BE8"/>
    <w:lvl w:ilvl="0" w:tplc="D8B4F5FA">
      <w:start w:val="1"/>
      <w:numFmt w:val="decimal"/>
      <w:lvlText w:val="5.1.%1"/>
      <w:lvlJc w:val="left"/>
      <w:pPr>
        <w:ind w:left="149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0" w15:restartNumberingAfterBreak="0">
    <w:nsid w:val="14292517"/>
    <w:multiLevelType w:val="multilevel"/>
    <w:tmpl w:val="33D8461E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5B19F3"/>
    <w:multiLevelType w:val="multilevel"/>
    <w:tmpl w:val="70A6F180"/>
    <w:lvl w:ilvl="0">
      <w:start w:val="5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2" w:hanging="612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2" w15:restartNumberingAfterBreak="0">
    <w:nsid w:val="288702A6"/>
    <w:multiLevelType w:val="hybridMultilevel"/>
    <w:tmpl w:val="192067A6"/>
    <w:lvl w:ilvl="0" w:tplc="D0AAAAE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05305"/>
    <w:multiLevelType w:val="multilevel"/>
    <w:tmpl w:val="3788E1A4"/>
    <w:lvl w:ilvl="0">
      <w:start w:val="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5" w15:restartNumberingAfterBreak="0">
    <w:nsid w:val="30AA227F"/>
    <w:multiLevelType w:val="multilevel"/>
    <w:tmpl w:val="66288AF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0E91A83"/>
    <w:multiLevelType w:val="hybridMultilevel"/>
    <w:tmpl w:val="6966E134"/>
    <w:lvl w:ilvl="0" w:tplc="A190836C">
      <w:start w:val="1"/>
      <w:numFmt w:val="decimal"/>
      <w:lvlText w:val="5.1.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03615"/>
    <w:multiLevelType w:val="hybridMultilevel"/>
    <w:tmpl w:val="1FA8F5B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57964"/>
    <w:multiLevelType w:val="multilevel"/>
    <w:tmpl w:val="8FC88692"/>
    <w:lvl w:ilvl="0">
      <w:start w:val="5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8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C8B5370"/>
    <w:multiLevelType w:val="multilevel"/>
    <w:tmpl w:val="6EFC18D8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E68BD"/>
    <w:multiLevelType w:val="multilevel"/>
    <w:tmpl w:val="C5284870"/>
    <w:lvl w:ilvl="0">
      <w:start w:val="5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4" w15:restartNumberingAfterBreak="0">
    <w:nsid w:val="44B92E6C"/>
    <w:multiLevelType w:val="multilevel"/>
    <w:tmpl w:val="3ED8532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8B74CBB"/>
    <w:multiLevelType w:val="hybridMultilevel"/>
    <w:tmpl w:val="DB2232C4"/>
    <w:lvl w:ilvl="0" w:tplc="704EFA28">
      <w:start w:val="1"/>
      <w:numFmt w:val="decimal"/>
      <w:lvlText w:val="5.1.12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6" w15:restartNumberingAfterBreak="0">
    <w:nsid w:val="49AB6D74"/>
    <w:multiLevelType w:val="hybridMultilevel"/>
    <w:tmpl w:val="ABB81E26"/>
    <w:lvl w:ilvl="0" w:tplc="E4D08A50">
      <w:start w:val="1"/>
      <w:numFmt w:val="decimal"/>
      <w:lvlText w:val="5.1.9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27F0E"/>
    <w:multiLevelType w:val="multilevel"/>
    <w:tmpl w:val="3FA05F54"/>
    <w:lvl w:ilvl="0">
      <w:start w:val="5"/>
      <w:numFmt w:val="decimal"/>
      <w:lvlText w:val="%1."/>
      <w:lvlJc w:val="left"/>
      <w:pPr>
        <w:ind w:left="672" w:hanging="672"/>
      </w:pPr>
      <w:rPr>
        <w:rFonts w:eastAsia="Microsoft Sans Serif"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eastAsia="Microsoft Sans Serif" w:hint="default"/>
      </w:rPr>
    </w:lvl>
    <w:lvl w:ilvl="2">
      <w:start w:val="9"/>
      <w:numFmt w:val="decimal"/>
      <w:lvlText w:val="%1.%2.%3."/>
      <w:lvlJc w:val="left"/>
      <w:pPr>
        <w:ind w:left="960" w:hanging="720"/>
      </w:pPr>
      <w:rPr>
        <w:rFonts w:eastAsia="Microsoft Sans Serif"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eastAsia="Microsoft Sans Serif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eastAsia="Microsoft Sans Serif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eastAsia="Microsoft Sans Serif"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eastAsia="Microsoft Sans Serif"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eastAsia="Microsoft Sans Serif"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eastAsia="Microsoft Sans Serif" w:hint="default"/>
      </w:rPr>
    </w:lvl>
  </w:abstractNum>
  <w:abstractNum w:abstractNumId="28" w15:restartNumberingAfterBreak="0">
    <w:nsid w:val="5AD8613E"/>
    <w:multiLevelType w:val="multilevel"/>
    <w:tmpl w:val="9100464A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."/>
      <w:lvlJc w:val="left"/>
    </w:lvl>
    <w:lvl w:ilvl="2">
      <w:start w:val="1"/>
      <w:numFmt w:val="decimal"/>
      <w:suff w:val="space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suff w:val="space"/>
      <w:lvlText w:val="%1.%2.%3.%4.%5.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29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13D01"/>
    <w:multiLevelType w:val="hybridMultilevel"/>
    <w:tmpl w:val="C8E21A7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2" w15:restartNumberingAfterBreak="0">
    <w:nsid w:val="6EB32784"/>
    <w:multiLevelType w:val="hybridMultilevel"/>
    <w:tmpl w:val="59AEC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3D25"/>
    <w:multiLevelType w:val="multilevel"/>
    <w:tmpl w:val="74241DF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749536AF"/>
    <w:multiLevelType w:val="hybridMultilevel"/>
    <w:tmpl w:val="79366D1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AC5AB3"/>
    <w:multiLevelType w:val="multilevel"/>
    <w:tmpl w:val="BC603514"/>
    <w:lvl w:ilvl="0">
      <w:start w:val="5"/>
      <w:numFmt w:val="decimal"/>
      <w:lvlText w:val="%1."/>
      <w:lvlJc w:val="left"/>
      <w:pPr>
        <w:ind w:left="672" w:hanging="672"/>
      </w:pPr>
      <w:rPr>
        <w:rFonts w:eastAsia="Microsoft Sans Serif" w:hint="default"/>
        <w:b w:val="0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eastAsia="Microsoft Sans Serif" w:hint="default"/>
        <w:b w:val="0"/>
      </w:rPr>
    </w:lvl>
    <w:lvl w:ilvl="2">
      <w:start w:val="8"/>
      <w:numFmt w:val="decimal"/>
      <w:lvlText w:val="%1.%2.%3."/>
      <w:lvlJc w:val="left"/>
      <w:pPr>
        <w:ind w:left="1680" w:hanging="720"/>
      </w:pPr>
      <w:rPr>
        <w:rFonts w:eastAsia="Microsoft Sans Serif"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eastAsia="Microsoft Sans Serif" w:hint="default"/>
        <w:b w:val="0"/>
      </w:rPr>
    </w:lvl>
    <w:lvl w:ilvl="4">
      <w:start w:val="1"/>
      <w:numFmt w:val="decimal"/>
      <w:lvlText w:val="%1.%2.%3.%4.%5."/>
      <w:lvlJc w:val="left"/>
      <w:pPr>
        <w:ind w:left="3360" w:hanging="144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."/>
      <w:lvlJc w:val="left"/>
      <w:pPr>
        <w:ind w:left="5520" w:hanging="216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eastAsia="Microsoft Sans Serif" w:hint="default"/>
        <w:b w:val="0"/>
      </w:rPr>
    </w:lvl>
  </w:abstractNum>
  <w:abstractNum w:abstractNumId="36" w15:restartNumberingAfterBreak="0">
    <w:nsid w:val="77B1155D"/>
    <w:multiLevelType w:val="multilevel"/>
    <w:tmpl w:val="6A188DF6"/>
    <w:lvl w:ilvl="0">
      <w:start w:val="5"/>
      <w:numFmt w:val="decimal"/>
      <w:lvlText w:val="%1"/>
      <w:lvlJc w:val="left"/>
      <w:pPr>
        <w:ind w:left="612" w:hanging="612"/>
      </w:pPr>
      <w:rPr>
        <w:rFonts w:eastAsia="Microsoft Sans Serif" w:hint="default"/>
        <w:b w:val="0"/>
      </w:rPr>
    </w:lvl>
    <w:lvl w:ilvl="1">
      <w:start w:val="1"/>
      <w:numFmt w:val="decimal"/>
      <w:lvlText w:val="%1.%2"/>
      <w:lvlJc w:val="left"/>
      <w:pPr>
        <w:ind w:left="840" w:hanging="720"/>
      </w:pPr>
      <w:rPr>
        <w:rFonts w:eastAsia="Microsoft Sans Serif" w:hint="default"/>
        <w:b w:val="0"/>
      </w:rPr>
    </w:lvl>
    <w:lvl w:ilvl="2">
      <w:start w:val="8"/>
      <w:numFmt w:val="decimal"/>
      <w:lvlText w:val="%1.%2.%3"/>
      <w:lvlJc w:val="left"/>
      <w:pPr>
        <w:ind w:left="960" w:hanging="720"/>
      </w:pPr>
      <w:rPr>
        <w:rFonts w:eastAsia="Microsoft Sans Serif" w:hint="default"/>
        <w:b w:val="0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eastAsia="Microsoft Sans Serif" w:hint="default"/>
        <w:b w:val="0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"/>
      <w:lvlJc w:val="left"/>
      <w:pPr>
        <w:ind w:left="252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3120" w:hanging="2160"/>
      </w:pPr>
      <w:rPr>
        <w:rFonts w:eastAsia="Microsoft Sans Serif" w:hint="default"/>
        <w:b w:val="0"/>
      </w:rPr>
    </w:lvl>
  </w:abstractNum>
  <w:abstractNum w:abstractNumId="37" w15:restartNumberingAfterBreak="0">
    <w:nsid w:val="7A9D3BDA"/>
    <w:multiLevelType w:val="hybridMultilevel"/>
    <w:tmpl w:val="71928DD2"/>
    <w:lvl w:ilvl="0" w:tplc="57863E0E">
      <w:start w:val="1"/>
      <w:numFmt w:val="decimal"/>
      <w:lvlText w:val="5.1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8"/>
  </w:num>
  <w:num w:numId="6">
    <w:abstractNumId w:val="9"/>
  </w:num>
  <w:num w:numId="7">
    <w:abstractNumId w:val="31"/>
  </w:num>
  <w:num w:numId="8">
    <w:abstractNumId w:val="15"/>
  </w:num>
  <w:num w:numId="9">
    <w:abstractNumId w:val="22"/>
  </w:num>
  <w:num w:numId="10">
    <w:abstractNumId w:val="20"/>
  </w:num>
  <w:num w:numId="11">
    <w:abstractNumId w:val="13"/>
  </w:num>
  <w:num w:numId="12">
    <w:abstractNumId w:val="19"/>
  </w:num>
  <w:num w:numId="13">
    <w:abstractNumId w:val="8"/>
  </w:num>
  <w:num w:numId="14">
    <w:abstractNumId w:val="7"/>
  </w:num>
  <w:num w:numId="15">
    <w:abstractNumId w:val="30"/>
  </w:num>
  <w:num w:numId="16">
    <w:abstractNumId w:val="16"/>
  </w:num>
  <w:num w:numId="17">
    <w:abstractNumId w:val="26"/>
  </w:num>
  <w:num w:numId="18">
    <w:abstractNumId w:val="37"/>
  </w:num>
  <w:num w:numId="19">
    <w:abstractNumId w:val="25"/>
  </w:num>
  <w:num w:numId="20">
    <w:abstractNumId w:val="29"/>
  </w:num>
  <w:num w:numId="21">
    <w:abstractNumId w:val="32"/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4"/>
  </w:num>
  <w:num w:numId="25">
    <w:abstractNumId w:val="36"/>
  </w:num>
  <w:num w:numId="26">
    <w:abstractNumId w:val="35"/>
  </w:num>
  <w:num w:numId="27">
    <w:abstractNumId w:val="11"/>
  </w:num>
  <w:num w:numId="28">
    <w:abstractNumId w:val="27"/>
  </w:num>
  <w:num w:numId="29">
    <w:abstractNumId w:val="23"/>
  </w:num>
  <w:num w:numId="30">
    <w:abstractNumId w:val="18"/>
  </w:num>
  <w:num w:numId="31">
    <w:abstractNumId w:val="14"/>
  </w:num>
  <w:num w:numId="32">
    <w:abstractNumId w:val="12"/>
  </w:num>
  <w:num w:numId="3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8"/>
  </w:num>
  <w:num w:numId="36">
    <w:abstractNumId w:val="10"/>
  </w:num>
  <w:num w:numId="37">
    <w:abstractNumId w:val="34"/>
  </w:num>
  <w:num w:numId="38">
    <w:abstractNumId w:val="33"/>
  </w:num>
  <w:num w:numId="39">
    <w:abstractNumId w:val="21"/>
  </w:num>
  <w:num w:numId="40">
    <w:abstractNumId w:val="24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8E"/>
    <w:rsid w:val="00023C93"/>
    <w:rsid w:val="000240C1"/>
    <w:rsid w:val="000536A4"/>
    <w:rsid w:val="0006209A"/>
    <w:rsid w:val="000A5B7B"/>
    <w:rsid w:val="000D799E"/>
    <w:rsid w:val="000E310C"/>
    <w:rsid w:val="000F0120"/>
    <w:rsid w:val="001222E5"/>
    <w:rsid w:val="0013254E"/>
    <w:rsid w:val="00165671"/>
    <w:rsid w:val="00171E56"/>
    <w:rsid w:val="00173D6F"/>
    <w:rsid w:val="00183AFE"/>
    <w:rsid w:val="001A203D"/>
    <w:rsid w:val="001C225A"/>
    <w:rsid w:val="001D120D"/>
    <w:rsid w:val="001E0C20"/>
    <w:rsid w:val="001E3941"/>
    <w:rsid w:val="00227824"/>
    <w:rsid w:val="002519F8"/>
    <w:rsid w:val="002667FF"/>
    <w:rsid w:val="002A1FE3"/>
    <w:rsid w:val="002B00D8"/>
    <w:rsid w:val="002B62E6"/>
    <w:rsid w:val="002C3D7B"/>
    <w:rsid w:val="003215B4"/>
    <w:rsid w:val="00342C3A"/>
    <w:rsid w:val="0034792C"/>
    <w:rsid w:val="00396112"/>
    <w:rsid w:val="003D3621"/>
    <w:rsid w:val="0042512F"/>
    <w:rsid w:val="004416EB"/>
    <w:rsid w:val="004628D9"/>
    <w:rsid w:val="00485199"/>
    <w:rsid w:val="00486A9C"/>
    <w:rsid w:val="00497872"/>
    <w:rsid w:val="004A070F"/>
    <w:rsid w:val="00501445"/>
    <w:rsid w:val="00525269"/>
    <w:rsid w:val="00583E07"/>
    <w:rsid w:val="00595E96"/>
    <w:rsid w:val="005A7630"/>
    <w:rsid w:val="005E638E"/>
    <w:rsid w:val="005F2B2C"/>
    <w:rsid w:val="00605372"/>
    <w:rsid w:val="006262A6"/>
    <w:rsid w:val="00630494"/>
    <w:rsid w:val="00640D78"/>
    <w:rsid w:val="00686C7E"/>
    <w:rsid w:val="006B7CF1"/>
    <w:rsid w:val="006C59FB"/>
    <w:rsid w:val="007127B7"/>
    <w:rsid w:val="00721083"/>
    <w:rsid w:val="00722635"/>
    <w:rsid w:val="007320BB"/>
    <w:rsid w:val="00741931"/>
    <w:rsid w:val="00755784"/>
    <w:rsid w:val="007576FF"/>
    <w:rsid w:val="007840A6"/>
    <w:rsid w:val="007B5D9C"/>
    <w:rsid w:val="007C79E7"/>
    <w:rsid w:val="007D676D"/>
    <w:rsid w:val="007F4F03"/>
    <w:rsid w:val="007F7E17"/>
    <w:rsid w:val="00825162"/>
    <w:rsid w:val="00826868"/>
    <w:rsid w:val="008454D9"/>
    <w:rsid w:val="008513A1"/>
    <w:rsid w:val="00852044"/>
    <w:rsid w:val="0089024F"/>
    <w:rsid w:val="008945AD"/>
    <w:rsid w:val="008B6824"/>
    <w:rsid w:val="008D3F01"/>
    <w:rsid w:val="008E5959"/>
    <w:rsid w:val="00955BC1"/>
    <w:rsid w:val="009656CD"/>
    <w:rsid w:val="00967CCE"/>
    <w:rsid w:val="009764DA"/>
    <w:rsid w:val="009C1AF1"/>
    <w:rsid w:val="009F67AA"/>
    <w:rsid w:val="009F76CE"/>
    <w:rsid w:val="00A048B8"/>
    <w:rsid w:val="00A200AD"/>
    <w:rsid w:val="00A831E3"/>
    <w:rsid w:val="00B16248"/>
    <w:rsid w:val="00B50D18"/>
    <w:rsid w:val="00B93F34"/>
    <w:rsid w:val="00B973A1"/>
    <w:rsid w:val="00BA0834"/>
    <w:rsid w:val="00BA1037"/>
    <w:rsid w:val="00BB1B50"/>
    <w:rsid w:val="00BD2456"/>
    <w:rsid w:val="00BF3F7F"/>
    <w:rsid w:val="00BF5A46"/>
    <w:rsid w:val="00C00569"/>
    <w:rsid w:val="00C10BDA"/>
    <w:rsid w:val="00C22919"/>
    <w:rsid w:val="00C4515D"/>
    <w:rsid w:val="00C46897"/>
    <w:rsid w:val="00C876A6"/>
    <w:rsid w:val="00C95671"/>
    <w:rsid w:val="00D04C03"/>
    <w:rsid w:val="00D058AB"/>
    <w:rsid w:val="00D230F2"/>
    <w:rsid w:val="00D30284"/>
    <w:rsid w:val="00D31C25"/>
    <w:rsid w:val="00D33A95"/>
    <w:rsid w:val="00DC4E65"/>
    <w:rsid w:val="00DD03EB"/>
    <w:rsid w:val="00EA36AD"/>
    <w:rsid w:val="00EC0F2A"/>
    <w:rsid w:val="00ED0BC4"/>
    <w:rsid w:val="00EF3ED6"/>
    <w:rsid w:val="00F85723"/>
    <w:rsid w:val="00F94B73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8448"/>
  <w15:chartTrackingRefBased/>
  <w15:docId w15:val="{F729FCD5-D2E7-44E1-8517-A06CA022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30284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D302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D302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D302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302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3028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3028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302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3028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3028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30284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302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D30284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D30284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D30284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30284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3028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3028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302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D302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D30284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D30284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D30284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D30284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D30284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D30284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D30284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D30284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D30284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D30284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D30284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D30284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D30284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D30284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D30284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D30284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D30284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D30284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D30284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D3028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D30284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D30284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D30284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D30284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D30284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D30284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D30284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D30284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D30284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D30284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D30284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D30284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D30284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D30284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D30284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D30284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D30284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D30284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D30284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D30284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D30284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D3028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D30284"/>
    <w:rPr>
      <w:i/>
      <w:iCs/>
    </w:rPr>
  </w:style>
  <w:style w:type="character" w:styleId="aff9">
    <w:name w:val="Subtle Reference"/>
    <w:basedOn w:val="a1"/>
    <w:uiPriority w:val="31"/>
    <w:qFormat/>
    <w:rsid w:val="00D30284"/>
    <w:rPr>
      <w:smallCaps/>
    </w:rPr>
  </w:style>
  <w:style w:type="paragraph" w:styleId="affa">
    <w:name w:val="Title"/>
    <w:basedOn w:val="a0"/>
    <w:link w:val="affb"/>
    <w:uiPriority w:val="10"/>
    <w:unhideWhenUsed/>
    <w:rsid w:val="00D3028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D30284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D30284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D30284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D30284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D30284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D30284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D30284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D30284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D30284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D30284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D30284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D30284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D3028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D30284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D30284"/>
    <w:rPr>
      <w:color w:val="808080"/>
    </w:rPr>
  </w:style>
  <w:style w:type="character" w:styleId="afff1">
    <w:name w:val="page number"/>
    <w:basedOn w:val="a1"/>
    <w:rsid w:val="00D30284"/>
  </w:style>
  <w:style w:type="paragraph" w:customStyle="1" w:styleId="ConsNormal">
    <w:name w:val="ConsNormal Знак"/>
    <w:link w:val="ConsNormal0"/>
    <w:rsid w:val="00D302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D30284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D30284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D30284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D30284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D302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D30284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D30284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rsid w:val="00D3028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rsid w:val="00D302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rsid w:val="00D30284"/>
    <w:rPr>
      <w:vertAlign w:val="superscript"/>
    </w:rPr>
  </w:style>
  <w:style w:type="paragraph" w:styleId="afff8">
    <w:name w:val="Document Map"/>
    <w:basedOn w:val="a0"/>
    <w:link w:val="afff9"/>
    <w:semiHidden/>
    <w:rsid w:val="00D30284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D3028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basedOn w:val="a0"/>
    <w:link w:val="afffb"/>
    <w:uiPriority w:val="34"/>
    <w:qFormat/>
    <w:rsid w:val="00D30284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D30284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D30284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D30284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D30284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D30284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basedOn w:val="a1"/>
    <w:link w:val="afffa"/>
    <w:uiPriority w:val="34"/>
    <w:locked/>
    <w:rsid w:val="00D30284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D3028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D30284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D30284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D30284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D30284"/>
    <w:rPr>
      <w:rFonts w:ascii="Times New Roman" w:hAnsi="Times New Roman" w:cs="Times New Roman"/>
      <w:b/>
      <w:bCs/>
      <w:sz w:val="22"/>
      <w:szCs w:val="22"/>
    </w:rPr>
  </w:style>
  <w:style w:type="paragraph" w:customStyle="1" w:styleId="affff3">
    <w:name w:val="Подпункт"/>
    <w:basedOn w:val="a0"/>
    <w:rsid w:val="00D30284"/>
    <w:pPr>
      <w:tabs>
        <w:tab w:val="left" w:pos="2160"/>
        <w:tab w:val="left" w:pos="2880"/>
      </w:tabs>
      <w:suppressAutoHyphens/>
      <w:snapToGrid w:val="0"/>
      <w:spacing w:after="0" w:line="360" w:lineRule="auto"/>
      <w:ind w:left="2880" w:hanging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f4">
    <w:name w:val="Параграф"/>
    <w:basedOn w:val="a0"/>
    <w:next w:val="a0"/>
    <w:qFormat/>
    <w:rsid w:val="00955BC1"/>
    <w:pPr>
      <w:spacing w:after="75" w:line="240" w:lineRule="auto"/>
    </w:pPr>
    <w:rPr>
      <w:rFonts w:ascii="Tahoma" w:eastAsia="Times New Roman" w:hAnsi="Tahoma" w:cs="Tahom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5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plusgroup.ru/kso/ethic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28</Pages>
  <Words>16408</Words>
  <Characters>93527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109716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Тюлькин Андрей Геннадьевич</dc:creator>
  <cp:keywords/>
  <dc:description/>
  <cp:lastModifiedBy>Тюлькин Андрей Геннадьевич</cp:lastModifiedBy>
  <cp:revision>34</cp:revision>
  <dcterms:created xsi:type="dcterms:W3CDTF">2023-08-16T07:38:00Z</dcterms:created>
  <dcterms:modified xsi:type="dcterms:W3CDTF">2023-10-12T06:32:00Z</dcterms:modified>
</cp:coreProperties>
</file>